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5E409" w14:textId="77777777" w:rsidR="0075716D" w:rsidRPr="009C11C7" w:rsidRDefault="0075716D" w:rsidP="00B46FA8">
      <w:pPr>
        <w:pStyle w:val="Tytu"/>
        <w:jc w:val="left"/>
        <w:outlineLvl w:val="0"/>
        <w:rPr>
          <w:sz w:val="22"/>
          <w:szCs w:val="22"/>
        </w:rPr>
      </w:pPr>
      <w:bookmarkStart w:id="0" w:name="_Toc61983117"/>
      <w:bookmarkStart w:id="1" w:name="_Toc66272908"/>
      <w:r w:rsidRPr="009C11C7">
        <w:rPr>
          <w:sz w:val="22"/>
          <w:szCs w:val="22"/>
        </w:rPr>
        <w:t>Część II – WZÓR UMOWY</w:t>
      </w:r>
    </w:p>
    <w:p w14:paraId="73CA09BA" w14:textId="77777777" w:rsidR="0075716D" w:rsidRPr="009C11C7" w:rsidRDefault="009C5EDC" w:rsidP="00B46FA8">
      <w:pPr>
        <w:pStyle w:val="Tytu"/>
        <w:jc w:val="left"/>
        <w:outlineLvl w:val="0"/>
        <w:rPr>
          <w:sz w:val="22"/>
          <w:szCs w:val="22"/>
        </w:rPr>
      </w:pPr>
      <w:r w:rsidRPr="009C11C7">
        <w:rPr>
          <w:sz w:val="22"/>
          <w:szCs w:val="22"/>
        </w:rPr>
        <w:t xml:space="preserve"> </w:t>
      </w:r>
    </w:p>
    <w:bookmarkEnd w:id="0"/>
    <w:bookmarkEnd w:id="1"/>
    <w:p w14:paraId="2F794B2A" w14:textId="77777777" w:rsidR="00187795" w:rsidRPr="00187795" w:rsidRDefault="00187795" w:rsidP="00187795">
      <w:pPr>
        <w:keepNext/>
        <w:tabs>
          <w:tab w:val="num" w:pos="0"/>
          <w:tab w:val="left" w:pos="2832"/>
        </w:tabs>
        <w:spacing w:line="300" w:lineRule="exact"/>
        <w:ind w:left="2832"/>
        <w:outlineLvl w:val="0"/>
        <w:rPr>
          <w:b/>
          <w:sz w:val="22"/>
          <w:szCs w:val="22"/>
        </w:rPr>
      </w:pPr>
      <w:r w:rsidRPr="00187795">
        <w:rPr>
          <w:b/>
          <w:sz w:val="22"/>
          <w:szCs w:val="22"/>
        </w:rPr>
        <w:t>UMOWA Nr .../……/PN/20... – WZÓR</w:t>
      </w:r>
    </w:p>
    <w:p w14:paraId="5B456525" w14:textId="77777777" w:rsidR="00187795" w:rsidRPr="00187795" w:rsidRDefault="00187795" w:rsidP="00187795">
      <w:pPr>
        <w:rPr>
          <w:sz w:val="24"/>
          <w:szCs w:val="24"/>
        </w:rPr>
      </w:pPr>
    </w:p>
    <w:p w14:paraId="104622F2" w14:textId="77777777" w:rsidR="00187795" w:rsidRPr="00187795" w:rsidRDefault="00187795" w:rsidP="00187795">
      <w:pPr>
        <w:spacing w:line="300" w:lineRule="exact"/>
        <w:jc w:val="both"/>
        <w:rPr>
          <w:sz w:val="22"/>
          <w:szCs w:val="22"/>
        </w:rPr>
      </w:pPr>
      <w:r w:rsidRPr="00187795">
        <w:rPr>
          <w:sz w:val="22"/>
          <w:szCs w:val="22"/>
        </w:rPr>
        <w:t>Zawarta w dniu .............. r. w Miastku pomiędzy:</w:t>
      </w:r>
    </w:p>
    <w:p w14:paraId="6DB763F8" w14:textId="77777777" w:rsidR="00187795" w:rsidRPr="00187795" w:rsidRDefault="00187795" w:rsidP="00187795">
      <w:pPr>
        <w:numPr>
          <w:ilvl w:val="0"/>
          <w:numId w:val="35"/>
        </w:numPr>
        <w:ind w:left="426" w:hanging="426"/>
        <w:jc w:val="both"/>
        <w:rPr>
          <w:sz w:val="24"/>
          <w:szCs w:val="24"/>
        </w:rPr>
      </w:pPr>
      <w:r w:rsidRPr="00187795">
        <w:rPr>
          <w:b/>
          <w:sz w:val="24"/>
          <w:szCs w:val="24"/>
        </w:rPr>
        <w:t>Szpitalem Miejskim w Miastku Sp. z o.o.</w:t>
      </w:r>
      <w:r w:rsidRPr="00187795">
        <w:rPr>
          <w:sz w:val="24"/>
          <w:szCs w:val="24"/>
        </w:rPr>
        <w:t xml:space="preserve">, </w:t>
      </w:r>
      <w:r w:rsidRPr="00187795">
        <w:rPr>
          <w:b/>
          <w:sz w:val="24"/>
          <w:szCs w:val="24"/>
        </w:rPr>
        <w:t>ul. Wybickiego 30,  77-200 Miastko</w:t>
      </w:r>
      <w:r w:rsidRPr="00187795">
        <w:rPr>
          <w:sz w:val="24"/>
          <w:szCs w:val="24"/>
        </w:rPr>
        <w:t xml:space="preserve"> wpisanym do KRS  pod nr 0000492641, nr REGON 222007697, nr NIP 8421770610 z siedzibą w Miastku. ul. Wybickiego 30,</w:t>
      </w:r>
      <w:r w:rsidRPr="00187795">
        <w:rPr>
          <w:b/>
          <w:sz w:val="24"/>
          <w:szCs w:val="24"/>
        </w:rPr>
        <w:t xml:space="preserve"> </w:t>
      </w:r>
      <w:r w:rsidRPr="00187795">
        <w:rPr>
          <w:sz w:val="24"/>
          <w:szCs w:val="24"/>
        </w:rPr>
        <w:t xml:space="preserve">reprezentowanym przez: </w:t>
      </w:r>
    </w:p>
    <w:p w14:paraId="2F831AEE" w14:textId="77777777" w:rsidR="00187795" w:rsidRPr="00187795" w:rsidRDefault="00187795" w:rsidP="00187795">
      <w:pPr>
        <w:suppressAutoHyphens w:val="0"/>
        <w:ind w:firstLine="426"/>
        <w:jc w:val="both"/>
        <w:rPr>
          <w:b/>
          <w:sz w:val="24"/>
          <w:szCs w:val="24"/>
        </w:rPr>
      </w:pPr>
      <w:r w:rsidRPr="00187795">
        <w:rPr>
          <w:b/>
          <w:sz w:val="24"/>
          <w:szCs w:val="24"/>
        </w:rPr>
        <w:t xml:space="preserve">Prezes Zarządu – Renatę </w:t>
      </w:r>
      <w:proofErr w:type="spellStart"/>
      <w:r w:rsidRPr="00187795">
        <w:rPr>
          <w:b/>
          <w:sz w:val="24"/>
          <w:szCs w:val="24"/>
        </w:rPr>
        <w:t>Kiempa</w:t>
      </w:r>
      <w:proofErr w:type="spellEnd"/>
    </w:p>
    <w:p w14:paraId="5041DA55" w14:textId="77777777" w:rsidR="009C5EDC" w:rsidRPr="009C11C7" w:rsidRDefault="009C5EDC" w:rsidP="00B46FA8">
      <w:pPr>
        <w:jc w:val="both"/>
        <w:rPr>
          <w:b/>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Zamawiającym</w:t>
      </w:r>
    </w:p>
    <w:p w14:paraId="0961D8FB" w14:textId="77777777" w:rsidR="0075716D" w:rsidRPr="009C11C7" w:rsidRDefault="0075716D" w:rsidP="00B46FA8">
      <w:pPr>
        <w:jc w:val="both"/>
        <w:rPr>
          <w:sz w:val="22"/>
          <w:szCs w:val="22"/>
        </w:rPr>
      </w:pPr>
    </w:p>
    <w:p w14:paraId="09CDD075" w14:textId="77777777" w:rsidR="00B46FA8" w:rsidRPr="009C11C7" w:rsidRDefault="009C5EDC" w:rsidP="00B46FA8">
      <w:pPr>
        <w:jc w:val="both"/>
        <w:rPr>
          <w:sz w:val="22"/>
          <w:szCs w:val="22"/>
        </w:rPr>
      </w:pPr>
      <w:r w:rsidRPr="009C11C7">
        <w:rPr>
          <w:sz w:val="22"/>
          <w:szCs w:val="22"/>
        </w:rPr>
        <w:t xml:space="preserve">a: </w:t>
      </w:r>
    </w:p>
    <w:p w14:paraId="37C2BF9E" w14:textId="77777777" w:rsidR="00B46FA8" w:rsidRPr="009C11C7" w:rsidRDefault="00B46FA8" w:rsidP="00B46FA8">
      <w:pPr>
        <w:jc w:val="both"/>
        <w:rPr>
          <w:sz w:val="22"/>
          <w:szCs w:val="22"/>
        </w:rPr>
      </w:pPr>
    </w:p>
    <w:p w14:paraId="453DE332" w14:textId="77777777" w:rsidR="009C5EDC" w:rsidRPr="009C11C7" w:rsidRDefault="009C5EDC" w:rsidP="00B46FA8">
      <w:pPr>
        <w:jc w:val="both"/>
        <w:rPr>
          <w:sz w:val="22"/>
          <w:szCs w:val="22"/>
        </w:rPr>
      </w:pPr>
      <w:r w:rsidRPr="009C11C7">
        <w:rPr>
          <w:sz w:val="22"/>
          <w:szCs w:val="22"/>
        </w:rPr>
        <w:t>.......................................................................................................................................................</w:t>
      </w:r>
    </w:p>
    <w:p w14:paraId="7241C3FC" w14:textId="77777777" w:rsidR="0075716D" w:rsidRPr="009C11C7" w:rsidRDefault="0075716D" w:rsidP="00B46FA8">
      <w:pPr>
        <w:jc w:val="both"/>
        <w:rPr>
          <w:sz w:val="22"/>
          <w:szCs w:val="22"/>
        </w:rPr>
      </w:pPr>
      <w:r w:rsidRPr="009C11C7">
        <w:rPr>
          <w:sz w:val="22"/>
          <w:szCs w:val="22"/>
        </w:rPr>
        <w:t xml:space="preserve">wpisaną do KRS  pod nr ……………….. </w:t>
      </w:r>
      <w:r w:rsidR="009C5EDC" w:rsidRPr="009C11C7">
        <w:rPr>
          <w:sz w:val="22"/>
          <w:szCs w:val="22"/>
        </w:rPr>
        <w:t>NIP........................</w:t>
      </w:r>
    </w:p>
    <w:p w14:paraId="60089E0B" w14:textId="77777777" w:rsidR="009C5EDC" w:rsidRPr="009C11C7" w:rsidRDefault="009C5EDC" w:rsidP="00B46FA8">
      <w:pPr>
        <w:jc w:val="both"/>
        <w:rPr>
          <w:sz w:val="22"/>
          <w:szCs w:val="22"/>
        </w:rPr>
      </w:pPr>
      <w:r w:rsidRPr="009C11C7">
        <w:rPr>
          <w:sz w:val="22"/>
          <w:szCs w:val="22"/>
        </w:rPr>
        <w:t>reprezentowanym przez:</w:t>
      </w:r>
    </w:p>
    <w:p w14:paraId="45A403CE" w14:textId="77777777" w:rsidR="009C5EDC" w:rsidRPr="009C11C7" w:rsidRDefault="009C5EDC" w:rsidP="00B46FA8">
      <w:pPr>
        <w:numPr>
          <w:ilvl w:val="0"/>
          <w:numId w:val="1"/>
        </w:numPr>
        <w:jc w:val="both"/>
        <w:rPr>
          <w:sz w:val="22"/>
          <w:szCs w:val="22"/>
        </w:rPr>
      </w:pPr>
      <w:r w:rsidRPr="009C11C7">
        <w:rPr>
          <w:sz w:val="22"/>
          <w:szCs w:val="22"/>
        </w:rPr>
        <w:t>....................................................................</w:t>
      </w:r>
    </w:p>
    <w:p w14:paraId="4032E0AF" w14:textId="77777777" w:rsidR="009C5EDC" w:rsidRPr="009C11C7" w:rsidRDefault="009C5EDC" w:rsidP="00B46FA8">
      <w:pPr>
        <w:numPr>
          <w:ilvl w:val="0"/>
          <w:numId w:val="1"/>
        </w:numPr>
        <w:jc w:val="both"/>
        <w:rPr>
          <w:sz w:val="22"/>
          <w:szCs w:val="22"/>
        </w:rPr>
      </w:pPr>
      <w:r w:rsidRPr="009C11C7">
        <w:rPr>
          <w:sz w:val="22"/>
          <w:szCs w:val="22"/>
        </w:rPr>
        <w:t>....................................................................</w:t>
      </w:r>
    </w:p>
    <w:p w14:paraId="7AE27429" w14:textId="77777777" w:rsidR="009C5EDC" w:rsidRPr="009C11C7" w:rsidRDefault="009C5EDC" w:rsidP="00B46FA8">
      <w:pPr>
        <w:jc w:val="both"/>
        <w:rPr>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Wykonawcą</w:t>
      </w:r>
    </w:p>
    <w:p w14:paraId="5C8F39E3" w14:textId="77777777" w:rsidR="009C5EDC" w:rsidRPr="009C11C7" w:rsidRDefault="009C5EDC" w:rsidP="00B46FA8">
      <w:pPr>
        <w:jc w:val="both"/>
        <w:rPr>
          <w:sz w:val="22"/>
          <w:szCs w:val="22"/>
        </w:rPr>
      </w:pPr>
    </w:p>
    <w:p w14:paraId="7DAC9001" w14:textId="4BFC9191" w:rsidR="009C5EDC" w:rsidRPr="009C11C7" w:rsidRDefault="009C5EDC" w:rsidP="00B46FA8">
      <w:pPr>
        <w:jc w:val="both"/>
        <w:rPr>
          <w:b/>
          <w:sz w:val="22"/>
          <w:szCs w:val="22"/>
        </w:rPr>
      </w:pPr>
      <w:r w:rsidRPr="009C11C7">
        <w:rPr>
          <w:sz w:val="22"/>
          <w:szCs w:val="22"/>
        </w:rPr>
        <w:t>W wyniku przeprowadzonego postępowania nr</w:t>
      </w:r>
      <w:r w:rsidRPr="009C11C7">
        <w:rPr>
          <w:b/>
          <w:sz w:val="22"/>
          <w:szCs w:val="22"/>
        </w:rPr>
        <w:t xml:space="preserve"> </w:t>
      </w:r>
      <w:r w:rsidR="007B240D">
        <w:rPr>
          <w:b/>
          <w:sz w:val="22"/>
          <w:szCs w:val="22"/>
        </w:rPr>
        <w:t>09</w:t>
      </w:r>
      <w:r w:rsidR="00FA3530" w:rsidRPr="009C11C7">
        <w:rPr>
          <w:b/>
          <w:sz w:val="22"/>
          <w:szCs w:val="22"/>
        </w:rPr>
        <w:t>/</w:t>
      </w:r>
      <w:r w:rsidR="003A3D16">
        <w:rPr>
          <w:b/>
          <w:sz w:val="22"/>
          <w:szCs w:val="22"/>
        </w:rPr>
        <w:t>TP</w:t>
      </w:r>
      <w:r w:rsidR="00FA3530" w:rsidRPr="009C11C7">
        <w:rPr>
          <w:b/>
          <w:sz w:val="22"/>
          <w:szCs w:val="22"/>
        </w:rPr>
        <w:t>/2021</w:t>
      </w:r>
      <w:r w:rsidRPr="009C11C7">
        <w:rPr>
          <w:b/>
          <w:sz w:val="22"/>
          <w:szCs w:val="22"/>
        </w:rPr>
        <w:t xml:space="preserve"> </w:t>
      </w:r>
      <w:r w:rsidRPr="009C11C7">
        <w:rPr>
          <w:sz w:val="22"/>
          <w:szCs w:val="22"/>
        </w:rPr>
        <w:t xml:space="preserve">w trybie </w:t>
      </w:r>
      <w:r w:rsidR="003A3D16">
        <w:rPr>
          <w:sz w:val="22"/>
          <w:szCs w:val="22"/>
        </w:rPr>
        <w:t>podstawowym</w:t>
      </w:r>
      <w:r w:rsidRPr="009C11C7">
        <w:rPr>
          <w:sz w:val="22"/>
          <w:szCs w:val="22"/>
        </w:rPr>
        <w:t>, zgodnie z</w:t>
      </w:r>
      <w:r w:rsidRPr="009C11C7">
        <w:rPr>
          <w:b/>
          <w:sz w:val="22"/>
          <w:szCs w:val="22"/>
        </w:rPr>
        <w:t xml:space="preserve"> </w:t>
      </w:r>
      <w:r w:rsidRPr="009C11C7">
        <w:rPr>
          <w:sz w:val="22"/>
          <w:szCs w:val="22"/>
        </w:rPr>
        <w:t>Ustawą z dnia 11 września 2019 r. Prawo Zamówień Publicznych zawarta została umowa następującej treści:</w:t>
      </w:r>
      <w:r w:rsidRPr="009C11C7">
        <w:rPr>
          <w:b/>
          <w:sz w:val="22"/>
          <w:szCs w:val="22"/>
        </w:rPr>
        <w:tab/>
      </w:r>
    </w:p>
    <w:p w14:paraId="601D6EB2" w14:textId="77777777" w:rsidR="009C5EDC" w:rsidRPr="009C11C7" w:rsidRDefault="009C5EDC" w:rsidP="00B46FA8">
      <w:pPr>
        <w:suppressAutoHyphens w:val="0"/>
        <w:jc w:val="center"/>
        <w:rPr>
          <w:b/>
          <w:sz w:val="22"/>
          <w:szCs w:val="22"/>
          <w:lang w:eastAsia="pl-PL"/>
        </w:rPr>
      </w:pPr>
      <w:r w:rsidRPr="009C11C7">
        <w:rPr>
          <w:b/>
          <w:sz w:val="22"/>
          <w:szCs w:val="22"/>
          <w:lang w:eastAsia="pl-PL"/>
        </w:rPr>
        <w:t>§ 1</w:t>
      </w:r>
    </w:p>
    <w:p w14:paraId="642C9813" w14:textId="77777777" w:rsidR="009C5EDC" w:rsidRPr="009C11C7" w:rsidRDefault="009C5EDC" w:rsidP="00B46FA8">
      <w:pPr>
        <w:suppressAutoHyphens w:val="0"/>
        <w:jc w:val="center"/>
        <w:rPr>
          <w:b/>
          <w:sz w:val="22"/>
          <w:szCs w:val="22"/>
          <w:lang w:eastAsia="pl-PL"/>
        </w:rPr>
      </w:pPr>
      <w:r w:rsidRPr="009C11C7">
        <w:rPr>
          <w:b/>
          <w:sz w:val="22"/>
          <w:szCs w:val="22"/>
          <w:lang w:eastAsia="pl-PL"/>
        </w:rPr>
        <w:t>Przedmiot umowy</w:t>
      </w:r>
    </w:p>
    <w:p w14:paraId="6EC5B4FF" w14:textId="2F37681F" w:rsidR="00F02893" w:rsidRPr="00F02893" w:rsidRDefault="00F02893" w:rsidP="00F02893">
      <w:pPr>
        <w:widowControl w:val="0"/>
        <w:numPr>
          <w:ilvl w:val="0"/>
          <w:numId w:val="36"/>
        </w:numPr>
        <w:tabs>
          <w:tab w:val="left" w:pos="360"/>
        </w:tabs>
        <w:jc w:val="both"/>
        <w:rPr>
          <w:bCs/>
          <w:sz w:val="22"/>
          <w:szCs w:val="22"/>
          <w:lang w:eastAsia="pl-PL"/>
        </w:rPr>
      </w:pPr>
      <w:r w:rsidRPr="00F02893">
        <w:rPr>
          <w:bCs/>
          <w:sz w:val="22"/>
          <w:szCs w:val="22"/>
          <w:lang w:eastAsia="pl-PL"/>
        </w:rPr>
        <w:t>Przedmiotem niniejszej umowy jest dostawa gazów medycznych i technicznych wraz z dzierżawą zbiorników i butli dla Szpitala Miejskiego w Miastku Sp. z o.o. ul. Wybickiego 30, 77-200 Miastko, zgodnie z formularzem asortymentowo-ilościowym (część nr…)</w:t>
      </w:r>
      <w:r w:rsidR="007B240D">
        <w:rPr>
          <w:bCs/>
          <w:sz w:val="22"/>
          <w:szCs w:val="22"/>
          <w:lang w:eastAsia="pl-PL"/>
        </w:rPr>
        <w:t>,</w:t>
      </w:r>
      <w:r w:rsidRPr="00F02893">
        <w:rPr>
          <w:bCs/>
          <w:sz w:val="22"/>
          <w:szCs w:val="22"/>
          <w:lang w:eastAsia="pl-PL"/>
        </w:rPr>
        <w:t xml:space="preserve"> który stanowi załącznik do niniejszej umowy. </w:t>
      </w:r>
    </w:p>
    <w:p w14:paraId="31BD8616" w14:textId="77777777" w:rsidR="00F02893" w:rsidRPr="00F02893" w:rsidRDefault="00F02893" w:rsidP="00F02893">
      <w:pPr>
        <w:widowControl w:val="0"/>
        <w:numPr>
          <w:ilvl w:val="0"/>
          <w:numId w:val="36"/>
        </w:numPr>
        <w:tabs>
          <w:tab w:val="left" w:pos="360"/>
        </w:tabs>
        <w:jc w:val="both"/>
        <w:rPr>
          <w:bCs/>
          <w:sz w:val="22"/>
          <w:szCs w:val="22"/>
          <w:lang w:eastAsia="pl-PL"/>
        </w:rPr>
      </w:pPr>
      <w:r w:rsidRPr="00F02893">
        <w:rPr>
          <w:bCs/>
          <w:sz w:val="22"/>
          <w:szCs w:val="22"/>
          <w:lang w:eastAsia="pl-PL"/>
        </w:rPr>
        <w:t>Przedmiot zamówienia obejmuje również przeszkolenie personelu Zamawiającego, w siedzibie Zamawiającego, w zakresie: obsługi i eksploatacji przedmiotu zamówienia wg poniższych wymagań: (jeżeli wymagane</w:t>
      </w:r>
      <w:r w:rsidRPr="00F02893">
        <w:rPr>
          <w:bCs/>
          <w:i/>
          <w:sz w:val="22"/>
          <w:szCs w:val="22"/>
          <w:lang w:eastAsia="pl-PL"/>
        </w:rPr>
        <w:t>)</w:t>
      </w:r>
    </w:p>
    <w:p w14:paraId="4ECDBFC0" w14:textId="77777777" w:rsidR="00F02893" w:rsidRPr="00F02893" w:rsidRDefault="00F02893" w:rsidP="00F02893">
      <w:pPr>
        <w:widowControl w:val="0"/>
        <w:numPr>
          <w:ilvl w:val="1"/>
          <w:numId w:val="36"/>
        </w:numPr>
        <w:tabs>
          <w:tab w:val="left" w:pos="360"/>
        </w:tabs>
        <w:jc w:val="both"/>
        <w:rPr>
          <w:bCs/>
          <w:sz w:val="22"/>
          <w:szCs w:val="22"/>
          <w:lang w:eastAsia="pl-PL"/>
        </w:rPr>
      </w:pPr>
      <w:r w:rsidRPr="00F02893">
        <w:rPr>
          <w:bCs/>
          <w:sz w:val="22"/>
          <w:szCs w:val="22"/>
          <w:lang w:eastAsia="pl-PL"/>
        </w:rPr>
        <w:t>Wykonawca zobowiązuje się zorganizować przeszkolenie personelu Zamawiającego na własny koszt.</w:t>
      </w:r>
    </w:p>
    <w:p w14:paraId="464206B6" w14:textId="77777777" w:rsidR="00F02893" w:rsidRPr="00F02893" w:rsidRDefault="00F02893" w:rsidP="00F02893">
      <w:pPr>
        <w:widowControl w:val="0"/>
        <w:numPr>
          <w:ilvl w:val="1"/>
          <w:numId w:val="36"/>
        </w:numPr>
        <w:tabs>
          <w:tab w:val="left" w:pos="360"/>
        </w:tabs>
        <w:jc w:val="both"/>
        <w:rPr>
          <w:bCs/>
          <w:sz w:val="22"/>
          <w:szCs w:val="22"/>
          <w:lang w:eastAsia="pl-PL"/>
        </w:rPr>
      </w:pPr>
      <w:r w:rsidRPr="00F02893">
        <w:rPr>
          <w:bCs/>
          <w:sz w:val="22"/>
          <w:szCs w:val="22"/>
          <w:lang w:eastAsia="pl-PL"/>
        </w:rPr>
        <w:t>Materiały szkoleniowe zapewnia Wykonawca.</w:t>
      </w:r>
    </w:p>
    <w:p w14:paraId="6E084569" w14:textId="77777777" w:rsidR="00F02893" w:rsidRPr="00F02893" w:rsidRDefault="00F02893" w:rsidP="00F02893">
      <w:pPr>
        <w:widowControl w:val="0"/>
        <w:numPr>
          <w:ilvl w:val="1"/>
          <w:numId w:val="36"/>
        </w:numPr>
        <w:tabs>
          <w:tab w:val="left" w:pos="360"/>
        </w:tabs>
        <w:jc w:val="both"/>
        <w:rPr>
          <w:bCs/>
          <w:sz w:val="22"/>
          <w:szCs w:val="22"/>
          <w:lang w:eastAsia="pl-PL"/>
        </w:rPr>
      </w:pPr>
      <w:r w:rsidRPr="00F02893">
        <w:rPr>
          <w:bCs/>
          <w:sz w:val="22"/>
          <w:szCs w:val="22"/>
          <w:lang w:eastAsia="pl-PL"/>
        </w:rPr>
        <w:t>Przeszkolenie wskazanego przez Zamawiającego personelu zostanie przeprowadzone po uprzednim uzgodnieniu terminów z Zamawiającym.</w:t>
      </w:r>
    </w:p>
    <w:p w14:paraId="4E5BD06B" w14:textId="77777777" w:rsidR="00F02893" w:rsidRPr="00F02893" w:rsidRDefault="00F02893" w:rsidP="00F02893">
      <w:pPr>
        <w:widowControl w:val="0"/>
        <w:numPr>
          <w:ilvl w:val="1"/>
          <w:numId w:val="36"/>
        </w:numPr>
        <w:tabs>
          <w:tab w:val="left" w:pos="360"/>
        </w:tabs>
        <w:jc w:val="both"/>
        <w:rPr>
          <w:bCs/>
          <w:sz w:val="22"/>
          <w:szCs w:val="22"/>
          <w:lang w:eastAsia="pl-PL"/>
        </w:rPr>
      </w:pPr>
      <w:r w:rsidRPr="00F02893">
        <w:rPr>
          <w:bCs/>
          <w:sz w:val="22"/>
          <w:szCs w:val="22"/>
          <w:lang w:eastAsia="pl-PL"/>
        </w:rPr>
        <w:t>Liczbę osób szkolonych określa Zamawiającym.</w:t>
      </w:r>
    </w:p>
    <w:p w14:paraId="33577BB4" w14:textId="77777777" w:rsidR="00F02893" w:rsidRPr="00F02893" w:rsidRDefault="00F02893" w:rsidP="00F02893">
      <w:pPr>
        <w:widowControl w:val="0"/>
        <w:numPr>
          <w:ilvl w:val="0"/>
          <w:numId w:val="36"/>
        </w:numPr>
        <w:tabs>
          <w:tab w:val="left" w:pos="360"/>
        </w:tabs>
        <w:jc w:val="both"/>
        <w:rPr>
          <w:bCs/>
          <w:sz w:val="22"/>
          <w:szCs w:val="22"/>
          <w:lang w:eastAsia="pl-PL"/>
        </w:rPr>
      </w:pPr>
      <w:r w:rsidRPr="00F02893">
        <w:rPr>
          <w:bCs/>
          <w:sz w:val="22"/>
          <w:szCs w:val="22"/>
          <w:lang w:eastAsia="pl-PL"/>
        </w:rPr>
        <w:t>Wykonawca zobowiązuje się do wykonania umowy zgodnie z wymaganiami dotyczącymi przedmiotu zamówienia określonymi w Specyfikacji Istotnych Warunków Zamówienia, załącznikach do specyfikacji oraz postanowieniami złożonej oferty które stanowią integralną części umowy.</w:t>
      </w:r>
    </w:p>
    <w:p w14:paraId="3E317245" w14:textId="77777777" w:rsidR="00F02893" w:rsidRPr="00F02893" w:rsidRDefault="00F02893" w:rsidP="00F02893">
      <w:pPr>
        <w:widowControl w:val="0"/>
        <w:numPr>
          <w:ilvl w:val="0"/>
          <w:numId w:val="36"/>
        </w:numPr>
        <w:jc w:val="both"/>
        <w:rPr>
          <w:bCs/>
          <w:sz w:val="22"/>
          <w:szCs w:val="22"/>
          <w:lang w:eastAsia="pl-PL"/>
        </w:rPr>
      </w:pPr>
      <w:r w:rsidRPr="00F02893">
        <w:rPr>
          <w:bCs/>
          <w:sz w:val="22"/>
          <w:szCs w:val="22"/>
          <w:lang w:eastAsia="pl-PL"/>
        </w:rPr>
        <w:t xml:space="preserve">Wykonawca zobowiązuje się do wykonania innych obowiązków określonych szczegółowo </w:t>
      </w:r>
      <w:r w:rsidRPr="00F02893">
        <w:rPr>
          <w:bCs/>
          <w:sz w:val="22"/>
          <w:szCs w:val="22"/>
          <w:lang w:eastAsia="pl-PL"/>
        </w:rPr>
        <w:br/>
        <w:t>w specyfikacji istotnych warunków zamówienia, załącznikach do specyfikacji i ofercie Wykonawcy, które stanowią integralną część umowy.</w:t>
      </w:r>
    </w:p>
    <w:p w14:paraId="09F99EA8" w14:textId="77777777" w:rsidR="00F02893" w:rsidRPr="00F02893" w:rsidRDefault="00F02893" w:rsidP="00F02893">
      <w:pPr>
        <w:widowControl w:val="0"/>
        <w:numPr>
          <w:ilvl w:val="0"/>
          <w:numId w:val="36"/>
        </w:numPr>
        <w:jc w:val="both"/>
        <w:rPr>
          <w:bCs/>
          <w:sz w:val="22"/>
          <w:szCs w:val="22"/>
          <w:lang w:eastAsia="pl-PL"/>
        </w:rPr>
      </w:pPr>
      <w:r w:rsidRPr="00F02893">
        <w:rPr>
          <w:bCs/>
          <w:sz w:val="22"/>
          <w:szCs w:val="22"/>
          <w:lang w:eastAsia="pl-PL"/>
        </w:rPr>
        <w:t>Wykonawca oświadcza, że dostarczony towar posiada wszystkie wymagane prawem dokumenty niezbędne do dopuszczenia towaru do obrotu i używania. Na pisemne żądanie Zamawiającego Wykonawca dostarczy w terminie do 3 dni wymagane dokumenty właściwe dla przedmiotu zamówienia – jeżeli przepisy nie stanowią inaczej.</w:t>
      </w:r>
    </w:p>
    <w:p w14:paraId="4848417D" w14:textId="77777777" w:rsidR="00F02893" w:rsidRPr="00F02893" w:rsidRDefault="00F02893" w:rsidP="00F02893">
      <w:pPr>
        <w:widowControl w:val="0"/>
        <w:ind w:left="4323" w:firstLine="72"/>
        <w:jc w:val="both"/>
        <w:rPr>
          <w:bCs/>
          <w:sz w:val="22"/>
          <w:szCs w:val="22"/>
          <w:lang w:eastAsia="pl-PL"/>
        </w:rPr>
      </w:pPr>
    </w:p>
    <w:p w14:paraId="214D1527" w14:textId="77777777" w:rsidR="0079045F" w:rsidRPr="009C11C7" w:rsidRDefault="0079045F" w:rsidP="006602C9">
      <w:pPr>
        <w:widowControl w:val="0"/>
        <w:jc w:val="both"/>
        <w:rPr>
          <w:rFonts w:eastAsia="Arial"/>
          <w:b/>
          <w:kern w:val="1"/>
          <w:sz w:val="22"/>
          <w:szCs w:val="22"/>
          <w:lang w:eastAsia="hi-IN" w:bidi="hi-IN"/>
        </w:rPr>
      </w:pPr>
    </w:p>
    <w:p w14:paraId="48D72B4D" w14:textId="77777777" w:rsidR="00F02893" w:rsidRPr="00F02893" w:rsidRDefault="00F02893" w:rsidP="00F02893">
      <w:pPr>
        <w:tabs>
          <w:tab w:val="left" w:pos="540"/>
        </w:tabs>
        <w:spacing w:line="300" w:lineRule="exact"/>
        <w:ind w:left="360"/>
        <w:jc w:val="center"/>
        <w:rPr>
          <w:b/>
          <w:sz w:val="22"/>
          <w:szCs w:val="22"/>
        </w:rPr>
      </w:pPr>
      <w:r w:rsidRPr="00F02893">
        <w:rPr>
          <w:b/>
          <w:sz w:val="22"/>
          <w:szCs w:val="22"/>
        </w:rPr>
        <w:t>OKRES REALIZACJI</w:t>
      </w:r>
    </w:p>
    <w:p w14:paraId="01A501C4" w14:textId="77777777" w:rsidR="00F02893" w:rsidRPr="00F02893" w:rsidRDefault="00F02893" w:rsidP="00F02893">
      <w:pPr>
        <w:tabs>
          <w:tab w:val="left" w:pos="540"/>
        </w:tabs>
        <w:spacing w:line="300" w:lineRule="exact"/>
        <w:jc w:val="center"/>
        <w:rPr>
          <w:b/>
          <w:sz w:val="22"/>
          <w:szCs w:val="22"/>
        </w:rPr>
      </w:pPr>
      <w:r w:rsidRPr="00F02893">
        <w:rPr>
          <w:b/>
          <w:sz w:val="22"/>
          <w:szCs w:val="22"/>
        </w:rPr>
        <w:t>§ 2.</w:t>
      </w:r>
    </w:p>
    <w:p w14:paraId="3241790C" w14:textId="77777777" w:rsidR="00F02893" w:rsidRPr="00F02893" w:rsidRDefault="00F02893" w:rsidP="00F02893">
      <w:pPr>
        <w:tabs>
          <w:tab w:val="left" w:pos="540"/>
        </w:tabs>
        <w:spacing w:line="300" w:lineRule="exact"/>
        <w:ind w:left="360"/>
        <w:jc w:val="both"/>
        <w:rPr>
          <w:sz w:val="22"/>
          <w:szCs w:val="22"/>
        </w:rPr>
      </w:pPr>
      <w:r w:rsidRPr="00F02893">
        <w:rPr>
          <w:sz w:val="22"/>
          <w:szCs w:val="22"/>
        </w:rPr>
        <w:lastRenderedPageBreak/>
        <w:t>Okres realizacji umowy: 24 miesięcy od dnia zawarcia umowy.</w:t>
      </w:r>
    </w:p>
    <w:p w14:paraId="14CD87B9" w14:textId="77777777" w:rsidR="00F02893" w:rsidRPr="00F02893" w:rsidRDefault="00F02893" w:rsidP="00F02893">
      <w:pPr>
        <w:tabs>
          <w:tab w:val="left" w:pos="0"/>
        </w:tabs>
        <w:spacing w:line="300" w:lineRule="exact"/>
        <w:ind w:left="708"/>
        <w:jc w:val="both"/>
        <w:rPr>
          <w:sz w:val="22"/>
          <w:szCs w:val="22"/>
        </w:rPr>
      </w:pPr>
    </w:p>
    <w:p w14:paraId="2BDC7254" w14:textId="77777777" w:rsidR="00F02893" w:rsidRPr="00F02893" w:rsidRDefault="00F02893" w:rsidP="00F02893">
      <w:pPr>
        <w:tabs>
          <w:tab w:val="left" w:pos="0"/>
        </w:tabs>
        <w:spacing w:line="300" w:lineRule="exact"/>
        <w:ind w:left="708"/>
        <w:jc w:val="both"/>
        <w:rPr>
          <w:vanish/>
          <w:sz w:val="22"/>
          <w:szCs w:val="22"/>
        </w:rPr>
      </w:pPr>
    </w:p>
    <w:p w14:paraId="431ABF7E" w14:textId="77777777" w:rsidR="00F02893" w:rsidRPr="00F02893" w:rsidRDefault="00F02893" w:rsidP="00F02893">
      <w:pPr>
        <w:tabs>
          <w:tab w:val="left" w:pos="360"/>
        </w:tabs>
        <w:spacing w:line="300" w:lineRule="exact"/>
        <w:jc w:val="center"/>
        <w:rPr>
          <w:b/>
          <w:bCs/>
          <w:sz w:val="22"/>
          <w:szCs w:val="22"/>
        </w:rPr>
      </w:pPr>
      <w:r w:rsidRPr="00F02893">
        <w:rPr>
          <w:b/>
          <w:bCs/>
          <w:sz w:val="22"/>
          <w:szCs w:val="22"/>
        </w:rPr>
        <w:t xml:space="preserve">WARUNKI DOSTAWY </w:t>
      </w:r>
    </w:p>
    <w:p w14:paraId="74312517" w14:textId="77777777" w:rsidR="00F02893" w:rsidRPr="00F02893" w:rsidRDefault="00F02893" w:rsidP="00F02893">
      <w:pPr>
        <w:spacing w:line="300" w:lineRule="exact"/>
        <w:jc w:val="center"/>
        <w:rPr>
          <w:b/>
          <w:i/>
          <w:sz w:val="22"/>
          <w:szCs w:val="22"/>
        </w:rPr>
      </w:pPr>
      <w:r w:rsidRPr="00F02893">
        <w:rPr>
          <w:b/>
          <w:sz w:val="22"/>
          <w:szCs w:val="22"/>
        </w:rPr>
        <w:t>§ 3</w:t>
      </w:r>
      <w:r w:rsidRPr="00F02893">
        <w:rPr>
          <w:b/>
          <w:i/>
          <w:sz w:val="22"/>
          <w:szCs w:val="22"/>
        </w:rPr>
        <w:t>.</w:t>
      </w:r>
    </w:p>
    <w:p w14:paraId="1C68E37C" w14:textId="77777777" w:rsidR="00F02893" w:rsidRPr="00F02893" w:rsidRDefault="00F02893" w:rsidP="00F02893">
      <w:pPr>
        <w:numPr>
          <w:ilvl w:val="0"/>
          <w:numId w:val="38"/>
        </w:numPr>
        <w:tabs>
          <w:tab w:val="left" w:pos="360"/>
        </w:tabs>
        <w:spacing w:line="300" w:lineRule="exact"/>
        <w:ind w:left="360"/>
        <w:jc w:val="both"/>
        <w:rPr>
          <w:sz w:val="22"/>
          <w:szCs w:val="22"/>
        </w:rPr>
      </w:pPr>
      <w:r w:rsidRPr="00F02893">
        <w:rPr>
          <w:b/>
          <w:sz w:val="22"/>
          <w:szCs w:val="22"/>
        </w:rPr>
        <w:t>Wykonawca</w:t>
      </w:r>
      <w:r w:rsidRPr="00F02893">
        <w:rPr>
          <w:i/>
          <w:sz w:val="22"/>
          <w:szCs w:val="22"/>
        </w:rPr>
        <w:t xml:space="preserve"> </w:t>
      </w:r>
      <w:r w:rsidRPr="00F02893">
        <w:rPr>
          <w:sz w:val="22"/>
          <w:szCs w:val="22"/>
        </w:rPr>
        <w:t>zobowiązuje się do:</w:t>
      </w:r>
    </w:p>
    <w:p w14:paraId="7EEBD6E6" w14:textId="77777777" w:rsidR="00F02893" w:rsidRPr="00F02893" w:rsidRDefault="00F02893" w:rsidP="00F02893">
      <w:pPr>
        <w:numPr>
          <w:ilvl w:val="0"/>
          <w:numId w:val="37"/>
        </w:numPr>
        <w:tabs>
          <w:tab w:val="left" w:pos="720"/>
        </w:tabs>
        <w:spacing w:line="300" w:lineRule="exact"/>
        <w:ind w:left="720"/>
        <w:jc w:val="both"/>
        <w:rPr>
          <w:sz w:val="22"/>
          <w:szCs w:val="22"/>
        </w:rPr>
      </w:pPr>
      <w:r w:rsidRPr="00F02893">
        <w:rPr>
          <w:sz w:val="22"/>
          <w:szCs w:val="22"/>
        </w:rPr>
        <w:t xml:space="preserve">Dostarczenia przedmiotu zamówienia pod wskazany adres </w:t>
      </w:r>
      <w:r w:rsidRPr="00F02893">
        <w:rPr>
          <w:b/>
          <w:sz w:val="22"/>
          <w:szCs w:val="22"/>
        </w:rPr>
        <w:t xml:space="preserve"> Magazynu Zamawiającego </w:t>
      </w:r>
      <w:r w:rsidRPr="00F02893">
        <w:rPr>
          <w:sz w:val="22"/>
          <w:szCs w:val="22"/>
        </w:rPr>
        <w:t xml:space="preserve">cyklicznie wg rzeczywistych potrzeb </w:t>
      </w:r>
      <w:r w:rsidRPr="00F02893">
        <w:rPr>
          <w:b/>
          <w:sz w:val="22"/>
          <w:szCs w:val="22"/>
        </w:rPr>
        <w:t>Zamawiającego</w:t>
      </w:r>
      <w:r w:rsidRPr="00F02893">
        <w:rPr>
          <w:sz w:val="22"/>
          <w:szCs w:val="22"/>
        </w:rPr>
        <w:t xml:space="preserve"> w terminie do 5 dni roboczych od złożenia zamówienia.</w:t>
      </w:r>
    </w:p>
    <w:p w14:paraId="38A02101" w14:textId="77777777" w:rsidR="00F02893" w:rsidRPr="00F02893" w:rsidRDefault="00F02893" w:rsidP="00F02893">
      <w:pPr>
        <w:numPr>
          <w:ilvl w:val="0"/>
          <w:numId w:val="38"/>
        </w:numPr>
        <w:spacing w:line="300" w:lineRule="exact"/>
        <w:ind w:left="426" w:hanging="426"/>
        <w:jc w:val="both"/>
        <w:rPr>
          <w:sz w:val="22"/>
          <w:szCs w:val="22"/>
        </w:rPr>
      </w:pPr>
      <w:r w:rsidRPr="00F02893">
        <w:rPr>
          <w:sz w:val="22"/>
          <w:szCs w:val="22"/>
        </w:rPr>
        <w:t xml:space="preserve">O terminie dostawy </w:t>
      </w:r>
      <w:r w:rsidRPr="00F02893">
        <w:rPr>
          <w:b/>
          <w:sz w:val="22"/>
          <w:szCs w:val="22"/>
        </w:rPr>
        <w:t>Wykonawca</w:t>
      </w:r>
      <w:r w:rsidRPr="00F02893">
        <w:rPr>
          <w:sz w:val="22"/>
          <w:szCs w:val="22"/>
        </w:rPr>
        <w:t xml:space="preserve"> zobowiązany jest powiadomić </w:t>
      </w:r>
      <w:r w:rsidRPr="00F02893">
        <w:rPr>
          <w:b/>
          <w:sz w:val="22"/>
          <w:szCs w:val="22"/>
        </w:rPr>
        <w:t>Zamawiającego</w:t>
      </w:r>
      <w:r w:rsidRPr="00F02893">
        <w:rPr>
          <w:sz w:val="22"/>
          <w:szCs w:val="22"/>
        </w:rPr>
        <w:t xml:space="preserve"> przed planowaną datą dostawy. </w:t>
      </w:r>
    </w:p>
    <w:p w14:paraId="721EE91E" w14:textId="77777777" w:rsidR="00F02893" w:rsidRPr="00F02893" w:rsidRDefault="00F02893" w:rsidP="00F02893">
      <w:pPr>
        <w:numPr>
          <w:ilvl w:val="0"/>
          <w:numId w:val="38"/>
        </w:numPr>
        <w:spacing w:line="300" w:lineRule="exact"/>
        <w:ind w:left="426" w:hanging="426"/>
        <w:jc w:val="both"/>
        <w:rPr>
          <w:sz w:val="22"/>
          <w:szCs w:val="22"/>
        </w:rPr>
      </w:pPr>
      <w:r w:rsidRPr="00F02893">
        <w:rPr>
          <w:b/>
          <w:sz w:val="22"/>
          <w:szCs w:val="22"/>
        </w:rPr>
        <w:t>Wykonawca</w:t>
      </w:r>
      <w:r w:rsidRPr="00F02893">
        <w:rPr>
          <w:sz w:val="22"/>
          <w:szCs w:val="22"/>
        </w:rPr>
        <w:t xml:space="preserve"> zobowiązuje się zorganizować dostawę towaru do </w:t>
      </w:r>
      <w:r w:rsidRPr="00F02893">
        <w:rPr>
          <w:b/>
          <w:sz w:val="22"/>
          <w:szCs w:val="22"/>
        </w:rPr>
        <w:t>Zamawiającego</w:t>
      </w:r>
      <w:r w:rsidRPr="00F02893">
        <w:rPr>
          <w:i/>
          <w:sz w:val="22"/>
          <w:szCs w:val="22"/>
        </w:rPr>
        <w:t xml:space="preserve"> </w:t>
      </w:r>
      <w:r w:rsidRPr="00F02893">
        <w:rPr>
          <w:sz w:val="22"/>
          <w:szCs w:val="22"/>
        </w:rPr>
        <w:t xml:space="preserve">na własny koszt, transportem zorganizowanym przez siebie. </w:t>
      </w:r>
    </w:p>
    <w:p w14:paraId="26E22839" w14:textId="77777777" w:rsidR="00F02893" w:rsidRPr="00F02893" w:rsidRDefault="00F02893" w:rsidP="00F02893">
      <w:pPr>
        <w:numPr>
          <w:ilvl w:val="0"/>
          <w:numId w:val="38"/>
        </w:numPr>
        <w:spacing w:line="300" w:lineRule="exact"/>
        <w:ind w:left="426" w:hanging="426"/>
        <w:jc w:val="both"/>
        <w:rPr>
          <w:sz w:val="22"/>
          <w:szCs w:val="22"/>
        </w:rPr>
      </w:pPr>
      <w:r w:rsidRPr="00F02893">
        <w:rPr>
          <w:sz w:val="22"/>
          <w:szCs w:val="22"/>
        </w:rPr>
        <w:t xml:space="preserve">Zamówiony towar należy wnieść bezpośrednio do </w:t>
      </w:r>
      <w:r w:rsidRPr="00F02893">
        <w:rPr>
          <w:b/>
          <w:sz w:val="22"/>
          <w:szCs w:val="22"/>
        </w:rPr>
        <w:t>Magazynu Zamawiającego.</w:t>
      </w:r>
    </w:p>
    <w:p w14:paraId="4D2DE427" w14:textId="77777777" w:rsidR="00F02893" w:rsidRPr="00F02893" w:rsidRDefault="00F02893" w:rsidP="00F02893">
      <w:pPr>
        <w:numPr>
          <w:ilvl w:val="0"/>
          <w:numId w:val="38"/>
        </w:numPr>
        <w:spacing w:line="300" w:lineRule="exact"/>
        <w:ind w:left="426" w:hanging="426"/>
        <w:jc w:val="both"/>
        <w:rPr>
          <w:sz w:val="22"/>
          <w:szCs w:val="22"/>
        </w:rPr>
      </w:pPr>
      <w:r w:rsidRPr="00F02893">
        <w:rPr>
          <w:sz w:val="22"/>
          <w:szCs w:val="22"/>
        </w:rPr>
        <w:t xml:space="preserve">Ryzyko przypadkowej utraty lub uszkodzenia towaru przechodzi na </w:t>
      </w:r>
      <w:r w:rsidRPr="00F02893">
        <w:rPr>
          <w:b/>
          <w:sz w:val="22"/>
          <w:szCs w:val="22"/>
        </w:rPr>
        <w:t>Zamawiającego</w:t>
      </w:r>
      <w:r w:rsidRPr="00F02893">
        <w:rPr>
          <w:sz w:val="22"/>
          <w:szCs w:val="22"/>
        </w:rPr>
        <w:t xml:space="preserve"> z chwilą dostarczenia go do Magazynu Zamawiającego i przejęcia go przez </w:t>
      </w:r>
      <w:r w:rsidRPr="00F02893">
        <w:rPr>
          <w:b/>
          <w:sz w:val="22"/>
          <w:szCs w:val="22"/>
        </w:rPr>
        <w:t>Zamawiającego</w:t>
      </w:r>
      <w:r w:rsidRPr="00F02893">
        <w:rPr>
          <w:sz w:val="22"/>
          <w:szCs w:val="22"/>
        </w:rPr>
        <w:t>.</w:t>
      </w:r>
    </w:p>
    <w:p w14:paraId="74969703" w14:textId="77777777" w:rsidR="00F02893" w:rsidRPr="00F02893" w:rsidRDefault="00F02893" w:rsidP="00F02893">
      <w:pPr>
        <w:numPr>
          <w:ilvl w:val="0"/>
          <w:numId w:val="38"/>
        </w:numPr>
        <w:spacing w:line="300" w:lineRule="exact"/>
        <w:ind w:left="426" w:hanging="426"/>
        <w:jc w:val="both"/>
        <w:rPr>
          <w:sz w:val="22"/>
          <w:szCs w:val="22"/>
        </w:rPr>
      </w:pPr>
      <w:r w:rsidRPr="00F02893">
        <w:rPr>
          <w:sz w:val="22"/>
          <w:szCs w:val="22"/>
        </w:rPr>
        <w:t xml:space="preserve">W przypadku braku z jakichkolwiek przyczyn produktów stanowiących przedmiot zamówienia, Wykonawca niezwłocznie powiadomi o tym fakcie </w:t>
      </w:r>
      <w:r w:rsidRPr="00F02893">
        <w:rPr>
          <w:b/>
          <w:sz w:val="22"/>
          <w:szCs w:val="22"/>
        </w:rPr>
        <w:t>Zamawiającego,</w:t>
      </w:r>
      <w:r w:rsidRPr="00F02893">
        <w:rPr>
          <w:sz w:val="22"/>
          <w:szCs w:val="22"/>
        </w:rPr>
        <w:t xml:space="preserve"> dostarczając za zgodą </w:t>
      </w:r>
      <w:r w:rsidRPr="00F02893">
        <w:rPr>
          <w:b/>
          <w:sz w:val="22"/>
          <w:szCs w:val="22"/>
        </w:rPr>
        <w:t>Zamawiającego</w:t>
      </w:r>
      <w:r w:rsidRPr="00F02893">
        <w:rPr>
          <w:sz w:val="22"/>
          <w:szCs w:val="22"/>
        </w:rPr>
        <w:t xml:space="preserve"> ich pełny odpowiednik lub umożliwi zakup niezrealizowanej dostawy u innego wskazanego przez </w:t>
      </w:r>
      <w:r w:rsidRPr="00F02893">
        <w:rPr>
          <w:b/>
          <w:sz w:val="22"/>
          <w:szCs w:val="22"/>
        </w:rPr>
        <w:t>Wykonawcę</w:t>
      </w:r>
      <w:r w:rsidRPr="00F02893">
        <w:rPr>
          <w:sz w:val="22"/>
          <w:szCs w:val="22"/>
        </w:rPr>
        <w:t xml:space="preserve"> podmiotu zobowiązując się do pokrycia ewentualnej różnicy ceny wynikającej z takiego zakupu.</w:t>
      </w:r>
    </w:p>
    <w:p w14:paraId="502C4F0A" w14:textId="77777777" w:rsidR="00F02893" w:rsidRPr="00F02893" w:rsidRDefault="00F02893" w:rsidP="00F02893">
      <w:pPr>
        <w:numPr>
          <w:ilvl w:val="0"/>
          <w:numId w:val="38"/>
        </w:numPr>
        <w:spacing w:line="300" w:lineRule="exact"/>
        <w:ind w:left="426" w:hanging="426"/>
        <w:jc w:val="both"/>
        <w:rPr>
          <w:sz w:val="22"/>
          <w:szCs w:val="22"/>
        </w:rPr>
      </w:pPr>
      <w:r w:rsidRPr="00F02893">
        <w:rPr>
          <w:sz w:val="22"/>
          <w:szCs w:val="22"/>
        </w:rPr>
        <w:t xml:space="preserve">W przypadku braku z jakichkolwiek przyczyn produktów stanowiących przedmiot zamówienia, </w:t>
      </w:r>
      <w:r w:rsidRPr="00F02893">
        <w:rPr>
          <w:b/>
          <w:sz w:val="22"/>
          <w:szCs w:val="22"/>
        </w:rPr>
        <w:t>Zamawiający</w:t>
      </w:r>
      <w:r w:rsidRPr="00F02893">
        <w:rPr>
          <w:sz w:val="22"/>
          <w:szCs w:val="22"/>
        </w:rPr>
        <w:t xml:space="preserve"> ma prawo dokonać zakupu u innego dostawcy i obciążyć </w:t>
      </w:r>
      <w:r w:rsidRPr="00F02893">
        <w:rPr>
          <w:b/>
          <w:sz w:val="22"/>
          <w:szCs w:val="22"/>
        </w:rPr>
        <w:t xml:space="preserve">Wykonawcę </w:t>
      </w:r>
      <w:r w:rsidRPr="00F02893">
        <w:rPr>
          <w:sz w:val="22"/>
          <w:szCs w:val="22"/>
        </w:rPr>
        <w:t>kwotą odpowiadającą różnicy pomiędzy faktycznymi cenami zakupu a cenami ustalonym na podstawie niniejszej umowy, zachowując prawo do naliczania kar umownych.</w:t>
      </w:r>
    </w:p>
    <w:p w14:paraId="4EE123B3" w14:textId="77777777" w:rsidR="00F02893" w:rsidRPr="00F02893" w:rsidRDefault="00F02893" w:rsidP="00F02893">
      <w:pPr>
        <w:numPr>
          <w:ilvl w:val="0"/>
          <w:numId w:val="38"/>
        </w:numPr>
        <w:spacing w:line="300" w:lineRule="exact"/>
        <w:ind w:left="426" w:hanging="426"/>
        <w:jc w:val="both"/>
        <w:rPr>
          <w:sz w:val="22"/>
          <w:szCs w:val="22"/>
        </w:rPr>
      </w:pPr>
      <w:r w:rsidRPr="00F02893">
        <w:rPr>
          <w:sz w:val="22"/>
          <w:szCs w:val="22"/>
        </w:rPr>
        <w:t xml:space="preserve">W razie zwłoki w realizacji dostaw przekraczających co najmniej 5 dni roboczych termin </w:t>
      </w:r>
      <w:r w:rsidRPr="00F02893">
        <w:rPr>
          <w:sz w:val="22"/>
          <w:szCs w:val="22"/>
        </w:rPr>
        <w:br/>
        <w:t xml:space="preserve">o którym mowa </w:t>
      </w:r>
      <w:r w:rsidRPr="00F02893">
        <w:rPr>
          <w:b/>
          <w:sz w:val="22"/>
          <w:szCs w:val="22"/>
        </w:rPr>
        <w:t>w § 3 ust 1 pkt 1)</w:t>
      </w:r>
      <w:r w:rsidRPr="00F02893">
        <w:rPr>
          <w:sz w:val="22"/>
          <w:szCs w:val="22"/>
        </w:rPr>
        <w:t xml:space="preserve"> umowy, </w:t>
      </w:r>
      <w:r w:rsidRPr="00F02893">
        <w:rPr>
          <w:b/>
          <w:sz w:val="22"/>
          <w:szCs w:val="22"/>
        </w:rPr>
        <w:t>Zamawiający</w:t>
      </w:r>
      <w:r w:rsidRPr="00F02893">
        <w:rPr>
          <w:sz w:val="22"/>
          <w:szCs w:val="22"/>
        </w:rPr>
        <w:t xml:space="preserve"> ma prawo dokonać zakupu u innego dostawcy i obciążyć </w:t>
      </w:r>
      <w:r w:rsidRPr="00F02893">
        <w:rPr>
          <w:b/>
          <w:sz w:val="22"/>
          <w:szCs w:val="22"/>
        </w:rPr>
        <w:t xml:space="preserve">Wykonawcę </w:t>
      </w:r>
      <w:r w:rsidRPr="00F02893">
        <w:rPr>
          <w:sz w:val="22"/>
          <w:szCs w:val="22"/>
        </w:rPr>
        <w:t>kwotą odpowiadającą różnicy pomiędzy faktycznymi cenami zakupu a cenami ustalonym na podstawie niniejszej umowy, zachowując prawo do naliczania kar umownych.</w:t>
      </w:r>
    </w:p>
    <w:p w14:paraId="2E23678A" w14:textId="36410EE9" w:rsidR="00F02893" w:rsidRDefault="00F02893" w:rsidP="00F02893">
      <w:pPr>
        <w:numPr>
          <w:ilvl w:val="0"/>
          <w:numId w:val="38"/>
        </w:numPr>
        <w:spacing w:line="300" w:lineRule="exact"/>
        <w:ind w:left="426" w:hanging="426"/>
        <w:jc w:val="both"/>
        <w:rPr>
          <w:sz w:val="22"/>
          <w:szCs w:val="22"/>
        </w:rPr>
      </w:pPr>
      <w:r w:rsidRPr="00F02893">
        <w:rPr>
          <w:sz w:val="22"/>
          <w:szCs w:val="22"/>
        </w:rPr>
        <w:t xml:space="preserve">W sytuacji określonej w pkt. 6 i 7 niniejszego paragrafu </w:t>
      </w:r>
      <w:r w:rsidRPr="00F02893">
        <w:rPr>
          <w:b/>
          <w:bCs/>
          <w:sz w:val="22"/>
          <w:szCs w:val="22"/>
        </w:rPr>
        <w:t>Zamawiający</w:t>
      </w:r>
      <w:r w:rsidRPr="00F02893">
        <w:rPr>
          <w:sz w:val="22"/>
          <w:szCs w:val="22"/>
        </w:rPr>
        <w:t xml:space="preserve"> odmówi przyjęcia towaru dostarczonego przez </w:t>
      </w:r>
      <w:r w:rsidRPr="00F02893">
        <w:rPr>
          <w:b/>
          <w:bCs/>
          <w:sz w:val="22"/>
          <w:szCs w:val="22"/>
        </w:rPr>
        <w:t>Wykonawcę</w:t>
      </w:r>
      <w:r w:rsidRPr="00F02893">
        <w:rPr>
          <w:sz w:val="22"/>
          <w:szCs w:val="22"/>
        </w:rPr>
        <w:t xml:space="preserve"> po zakupie odpowiedniej partii towaru u innego dostawcy. </w:t>
      </w:r>
      <w:r w:rsidRPr="00F02893">
        <w:rPr>
          <w:sz w:val="22"/>
          <w:szCs w:val="22"/>
        </w:rPr>
        <w:br/>
        <w:t xml:space="preserve">W takiej sytuacji </w:t>
      </w:r>
      <w:r w:rsidRPr="00F02893">
        <w:rPr>
          <w:b/>
          <w:bCs/>
          <w:sz w:val="22"/>
          <w:szCs w:val="22"/>
        </w:rPr>
        <w:t>Wykonawca</w:t>
      </w:r>
      <w:r w:rsidRPr="00F02893">
        <w:rPr>
          <w:sz w:val="22"/>
          <w:szCs w:val="22"/>
        </w:rPr>
        <w:t xml:space="preserve"> nie ma prawa do wynagrodzenia.</w:t>
      </w:r>
    </w:p>
    <w:p w14:paraId="78E5C7BD" w14:textId="107B264E" w:rsidR="008C058C" w:rsidRPr="00F02893" w:rsidRDefault="008C058C" w:rsidP="00F02893">
      <w:pPr>
        <w:numPr>
          <w:ilvl w:val="0"/>
          <w:numId w:val="38"/>
        </w:numPr>
        <w:spacing w:line="300" w:lineRule="exact"/>
        <w:ind w:left="426" w:hanging="426"/>
        <w:jc w:val="both"/>
        <w:rPr>
          <w:sz w:val="22"/>
          <w:szCs w:val="22"/>
        </w:rPr>
      </w:pPr>
      <w:r w:rsidRPr="008C058C">
        <w:rPr>
          <w:sz w:val="22"/>
          <w:szCs w:val="22"/>
        </w:rPr>
        <w:t>Zamawiający zastrzega, że minimalny poziom zamówienia wyniesie 50% wartości zamówienia stanowiącego przedmiot umowy</w:t>
      </w:r>
    </w:p>
    <w:p w14:paraId="1F47E6FC" w14:textId="77777777" w:rsidR="00F02893" w:rsidRPr="00F02893" w:rsidRDefault="00F02893" w:rsidP="00F02893">
      <w:pPr>
        <w:tabs>
          <w:tab w:val="left" w:pos="283"/>
        </w:tabs>
        <w:spacing w:line="300" w:lineRule="exact"/>
        <w:jc w:val="center"/>
        <w:rPr>
          <w:b/>
          <w:bCs/>
          <w:sz w:val="22"/>
          <w:szCs w:val="22"/>
        </w:rPr>
      </w:pPr>
    </w:p>
    <w:p w14:paraId="247520D3" w14:textId="77777777" w:rsidR="00F02893" w:rsidRPr="00F02893" w:rsidRDefault="00F02893" w:rsidP="00F02893">
      <w:pPr>
        <w:tabs>
          <w:tab w:val="left" w:pos="283"/>
        </w:tabs>
        <w:spacing w:line="300" w:lineRule="exact"/>
        <w:jc w:val="center"/>
        <w:rPr>
          <w:b/>
          <w:bCs/>
          <w:sz w:val="22"/>
          <w:szCs w:val="22"/>
        </w:rPr>
      </w:pPr>
      <w:r w:rsidRPr="00F02893">
        <w:rPr>
          <w:b/>
          <w:bCs/>
          <w:sz w:val="22"/>
          <w:szCs w:val="22"/>
        </w:rPr>
        <w:t>ODBIORY</w:t>
      </w:r>
    </w:p>
    <w:p w14:paraId="3C78F8DF" w14:textId="77777777" w:rsidR="00F02893" w:rsidRPr="00F02893" w:rsidRDefault="00F02893" w:rsidP="00F02893">
      <w:pPr>
        <w:tabs>
          <w:tab w:val="left" w:pos="567"/>
        </w:tabs>
        <w:spacing w:line="300" w:lineRule="exact"/>
        <w:ind w:left="284" w:hanging="284"/>
        <w:jc w:val="center"/>
        <w:rPr>
          <w:b/>
          <w:bCs/>
          <w:sz w:val="22"/>
          <w:szCs w:val="22"/>
          <w:lang w:val="x-none"/>
        </w:rPr>
      </w:pPr>
      <w:r w:rsidRPr="00F02893">
        <w:rPr>
          <w:b/>
          <w:bCs/>
          <w:sz w:val="22"/>
          <w:szCs w:val="22"/>
          <w:lang w:val="x-none"/>
        </w:rPr>
        <w:t>§ 4.</w:t>
      </w:r>
    </w:p>
    <w:p w14:paraId="07F06206" w14:textId="284CA07E" w:rsidR="00F02893" w:rsidRPr="00F02893" w:rsidRDefault="00F02893" w:rsidP="002972E8">
      <w:pPr>
        <w:numPr>
          <w:ilvl w:val="0"/>
          <w:numId w:val="39"/>
        </w:numPr>
        <w:tabs>
          <w:tab w:val="clear" w:pos="720"/>
          <w:tab w:val="left" w:pos="360"/>
          <w:tab w:val="num" w:pos="426"/>
        </w:tabs>
        <w:spacing w:line="300" w:lineRule="exact"/>
        <w:ind w:left="426"/>
        <w:jc w:val="both"/>
        <w:rPr>
          <w:sz w:val="22"/>
          <w:szCs w:val="22"/>
          <w:lang w:val="x-none"/>
        </w:rPr>
      </w:pPr>
      <w:r w:rsidRPr="00F02893">
        <w:rPr>
          <w:sz w:val="22"/>
          <w:szCs w:val="22"/>
          <w:lang w:val="x-none"/>
        </w:rPr>
        <w:t>Odbiór, ilościowy i jakościowy dostarczonej partii przedmiotu zamówienia (zgodnej</w:t>
      </w:r>
      <w:r w:rsidR="007B240D">
        <w:rPr>
          <w:sz w:val="22"/>
          <w:szCs w:val="22"/>
        </w:rPr>
        <w:t xml:space="preserve"> </w:t>
      </w:r>
      <w:r w:rsidRPr="00F02893">
        <w:rPr>
          <w:sz w:val="22"/>
          <w:szCs w:val="22"/>
          <w:lang w:val="x-none"/>
        </w:rPr>
        <w:t xml:space="preserve">z zamówieniem Zamawiającego) będzie przeprowadzony przez </w:t>
      </w:r>
      <w:r w:rsidRPr="00F02893">
        <w:rPr>
          <w:b/>
          <w:sz w:val="22"/>
          <w:szCs w:val="22"/>
          <w:lang w:val="x-none"/>
        </w:rPr>
        <w:t xml:space="preserve">Zamawiającego </w:t>
      </w:r>
      <w:r w:rsidRPr="00F02893">
        <w:rPr>
          <w:sz w:val="22"/>
          <w:szCs w:val="22"/>
          <w:lang w:val="x-none"/>
        </w:rPr>
        <w:t>lub osobę przez</w:t>
      </w:r>
      <w:r w:rsidR="007B240D">
        <w:rPr>
          <w:sz w:val="22"/>
          <w:szCs w:val="22"/>
        </w:rPr>
        <w:t xml:space="preserve"> </w:t>
      </w:r>
      <w:r w:rsidRPr="00F02893">
        <w:rPr>
          <w:sz w:val="22"/>
          <w:szCs w:val="22"/>
          <w:lang w:val="x-none"/>
        </w:rPr>
        <w:t xml:space="preserve">niego upoważnioną z udziałem </w:t>
      </w:r>
      <w:r w:rsidRPr="00F02893">
        <w:rPr>
          <w:b/>
          <w:sz w:val="22"/>
          <w:szCs w:val="22"/>
          <w:lang w:val="x-none"/>
        </w:rPr>
        <w:t>Wykonawcy</w:t>
      </w:r>
      <w:r w:rsidRPr="00F02893">
        <w:rPr>
          <w:sz w:val="22"/>
          <w:szCs w:val="22"/>
          <w:lang w:val="x-none"/>
        </w:rPr>
        <w:t xml:space="preserve"> lub jego przedstawiciela w  Magazynie Szpitala. </w:t>
      </w:r>
    </w:p>
    <w:p w14:paraId="2BED3FF2" w14:textId="750928DF" w:rsidR="00F02893" w:rsidRPr="00F02893" w:rsidRDefault="00F02893" w:rsidP="002972E8">
      <w:pPr>
        <w:numPr>
          <w:ilvl w:val="0"/>
          <w:numId w:val="39"/>
        </w:numPr>
        <w:tabs>
          <w:tab w:val="clear" w:pos="720"/>
          <w:tab w:val="left" w:pos="360"/>
          <w:tab w:val="num" w:pos="426"/>
        </w:tabs>
        <w:spacing w:line="300" w:lineRule="exact"/>
        <w:ind w:left="426"/>
        <w:jc w:val="both"/>
        <w:rPr>
          <w:sz w:val="22"/>
          <w:szCs w:val="22"/>
          <w:lang w:val="x-none"/>
        </w:rPr>
      </w:pPr>
      <w:r w:rsidRPr="00F02893">
        <w:rPr>
          <w:sz w:val="22"/>
          <w:szCs w:val="22"/>
          <w:lang w:val="x-none"/>
        </w:rPr>
        <w:t xml:space="preserve">Osobą odpowiedzialną za realizację niniejszej umowy ze strony </w:t>
      </w:r>
      <w:r w:rsidRPr="00F02893">
        <w:rPr>
          <w:b/>
          <w:sz w:val="22"/>
          <w:szCs w:val="22"/>
          <w:lang w:val="x-none"/>
        </w:rPr>
        <w:t>Zamawiającego</w:t>
      </w:r>
      <w:r w:rsidRPr="00F02893">
        <w:rPr>
          <w:sz w:val="22"/>
          <w:szCs w:val="22"/>
          <w:lang w:val="x-none"/>
        </w:rPr>
        <w:t xml:space="preserve"> jest: </w:t>
      </w:r>
      <w:r w:rsidRPr="00F02893">
        <w:rPr>
          <w:sz w:val="22"/>
          <w:szCs w:val="22"/>
          <w:lang w:val="x-none"/>
        </w:rPr>
        <w:br/>
        <w:t xml:space="preserve">p. </w:t>
      </w:r>
      <w:r w:rsidR="007B240D">
        <w:rPr>
          <w:sz w:val="22"/>
          <w:szCs w:val="22"/>
        </w:rPr>
        <w:t>……………..</w:t>
      </w:r>
      <w:r w:rsidRPr="00F02893">
        <w:rPr>
          <w:sz w:val="22"/>
          <w:szCs w:val="22"/>
          <w:lang w:val="x-none"/>
        </w:rPr>
        <w:t xml:space="preserve"> tel.: </w:t>
      </w:r>
      <w:r w:rsidR="007B240D">
        <w:rPr>
          <w:sz w:val="22"/>
          <w:szCs w:val="22"/>
        </w:rPr>
        <w:t>………………</w:t>
      </w:r>
      <w:r w:rsidRPr="00F02893">
        <w:rPr>
          <w:sz w:val="23"/>
          <w:szCs w:val="23"/>
          <w:lang w:val="x-none"/>
        </w:rPr>
        <w:t xml:space="preserve"> lub w przypadku nieobecności inna osoba upoważniona przez </w:t>
      </w:r>
      <w:r w:rsidRPr="00F02893">
        <w:rPr>
          <w:b/>
          <w:sz w:val="23"/>
          <w:szCs w:val="23"/>
          <w:lang w:val="x-none"/>
        </w:rPr>
        <w:t>Zamawiającego</w:t>
      </w:r>
      <w:r w:rsidRPr="00F02893">
        <w:rPr>
          <w:sz w:val="23"/>
          <w:szCs w:val="23"/>
          <w:lang w:val="x-none"/>
        </w:rPr>
        <w:t>.</w:t>
      </w:r>
    </w:p>
    <w:p w14:paraId="69A8F9D9" w14:textId="252F9F1F" w:rsidR="00F02893" w:rsidRPr="008C058C" w:rsidRDefault="00F02893" w:rsidP="00F02893">
      <w:pPr>
        <w:numPr>
          <w:ilvl w:val="0"/>
          <w:numId w:val="39"/>
        </w:numPr>
        <w:tabs>
          <w:tab w:val="clear" w:pos="720"/>
          <w:tab w:val="left" w:pos="360"/>
          <w:tab w:val="num" w:pos="426"/>
        </w:tabs>
        <w:spacing w:line="300" w:lineRule="exact"/>
        <w:ind w:left="426"/>
        <w:jc w:val="both"/>
        <w:rPr>
          <w:sz w:val="22"/>
          <w:szCs w:val="22"/>
          <w:lang w:val="x-none"/>
        </w:rPr>
      </w:pPr>
      <w:r w:rsidRPr="00F02893">
        <w:rPr>
          <w:sz w:val="22"/>
          <w:szCs w:val="22"/>
          <w:lang w:val="x-none"/>
        </w:rPr>
        <w:t xml:space="preserve">Osobą odpowiedzialną za realizację niniejszej umowy ze strony </w:t>
      </w:r>
      <w:r w:rsidRPr="00F02893">
        <w:rPr>
          <w:b/>
          <w:sz w:val="22"/>
          <w:szCs w:val="22"/>
          <w:lang w:val="x-none"/>
        </w:rPr>
        <w:t>Wykonawcy</w:t>
      </w:r>
      <w:r w:rsidRPr="00F02893">
        <w:rPr>
          <w:sz w:val="22"/>
          <w:szCs w:val="22"/>
          <w:lang w:val="x-none"/>
        </w:rPr>
        <w:t xml:space="preserve"> jest: </w:t>
      </w:r>
      <w:r w:rsidRPr="00F02893">
        <w:rPr>
          <w:sz w:val="22"/>
          <w:szCs w:val="22"/>
          <w:lang w:val="x-none"/>
        </w:rPr>
        <w:br/>
        <w:t xml:space="preserve">p. ............................................tel.: ....................... </w:t>
      </w:r>
      <w:r w:rsidRPr="00F02893">
        <w:rPr>
          <w:sz w:val="23"/>
          <w:szCs w:val="23"/>
          <w:lang w:val="x-none"/>
        </w:rPr>
        <w:t xml:space="preserve">lub w przypadku nieobecności inna osoba upoważniona przez </w:t>
      </w:r>
      <w:r w:rsidRPr="00F02893">
        <w:rPr>
          <w:b/>
          <w:sz w:val="23"/>
          <w:szCs w:val="23"/>
          <w:lang w:val="x-none"/>
        </w:rPr>
        <w:t>Wykonawcę</w:t>
      </w:r>
      <w:r w:rsidRPr="00F02893">
        <w:rPr>
          <w:sz w:val="23"/>
          <w:szCs w:val="23"/>
          <w:lang w:val="x-none"/>
        </w:rPr>
        <w:t>.</w:t>
      </w:r>
    </w:p>
    <w:p w14:paraId="1285DF23" w14:textId="77777777" w:rsidR="00F02893" w:rsidRPr="00F02893" w:rsidRDefault="00F02893" w:rsidP="00F02893">
      <w:pPr>
        <w:tabs>
          <w:tab w:val="left" w:pos="360"/>
        </w:tabs>
        <w:spacing w:line="300" w:lineRule="exact"/>
        <w:ind w:left="-360"/>
        <w:jc w:val="center"/>
        <w:rPr>
          <w:b/>
          <w:bCs/>
          <w:sz w:val="22"/>
          <w:szCs w:val="22"/>
          <w:lang w:val="x-none"/>
        </w:rPr>
      </w:pPr>
      <w:r w:rsidRPr="00F02893">
        <w:rPr>
          <w:b/>
          <w:bCs/>
          <w:sz w:val="22"/>
          <w:szCs w:val="22"/>
          <w:lang w:val="x-none"/>
        </w:rPr>
        <w:lastRenderedPageBreak/>
        <w:t xml:space="preserve">WADY, RĘKOJMIA, GWARANCJA JAKOŚCI, SERWIS </w:t>
      </w:r>
    </w:p>
    <w:p w14:paraId="34CE0B5F" w14:textId="77777777" w:rsidR="00F02893" w:rsidRPr="00F02893" w:rsidRDefault="00F02893" w:rsidP="00F02893">
      <w:pPr>
        <w:tabs>
          <w:tab w:val="left" w:pos="360"/>
        </w:tabs>
        <w:spacing w:line="300" w:lineRule="exact"/>
        <w:ind w:left="-360"/>
        <w:jc w:val="center"/>
        <w:rPr>
          <w:b/>
          <w:bCs/>
          <w:sz w:val="22"/>
          <w:szCs w:val="22"/>
          <w:lang w:val="x-none"/>
        </w:rPr>
      </w:pPr>
      <w:r w:rsidRPr="00F02893">
        <w:rPr>
          <w:b/>
          <w:bCs/>
          <w:sz w:val="22"/>
          <w:szCs w:val="22"/>
          <w:lang w:val="x-none"/>
        </w:rPr>
        <w:t xml:space="preserve">W OKRESIE GWARANCJI </w:t>
      </w:r>
    </w:p>
    <w:p w14:paraId="5F970431" w14:textId="77777777" w:rsidR="00F02893" w:rsidRPr="00F02893" w:rsidRDefault="00F02893" w:rsidP="00F02893">
      <w:pPr>
        <w:tabs>
          <w:tab w:val="left" w:pos="567"/>
        </w:tabs>
        <w:spacing w:line="300" w:lineRule="exact"/>
        <w:ind w:left="284" w:hanging="284"/>
        <w:jc w:val="center"/>
        <w:rPr>
          <w:b/>
          <w:bCs/>
          <w:sz w:val="22"/>
          <w:szCs w:val="22"/>
          <w:lang w:val="x-none"/>
        </w:rPr>
      </w:pPr>
      <w:r w:rsidRPr="00F02893">
        <w:rPr>
          <w:b/>
          <w:bCs/>
          <w:sz w:val="22"/>
          <w:szCs w:val="22"/>
          <w:lang w:val="x-none"/>
        </w:rPr>
        <w:t>§ 5.</w:t>
      </w:r>
    </w:p>
    <w:p w14:paraId="3F88ACFC"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b/>
          <w:sz w:val="22"/>
          <w:szCs w:val="22"/>
          <w:lang w:val="x-none"/>
        </w:rPr>
        <w:t>Wykonawca</w:t>
      </w:r>
      <w:r w:rsidRPr="00F02893">
        <w:rPr>
          <w:sz w:val="22"/>
          <w:szCs w:val="22"/>
          <w:lang w:val="x-none"/>
        </w:rPr>
        <w:t xml:space="preserve"> oświadcza, że dostarczony przedmiot umowy jest wolny od wszelkich wad fizycznych. </w:t>
      </w:r>
    </w:p>
    <w:p w14:paraId="79610993"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sz w:val="22"/>
          <w:szCs w:val="22"/>
          <w:lang w:val="x-none"/>
        </w:rPr>
        <w:t>Przez wadę fizyczną rozumie się w szczególności jakąkolwiek niezgodność towaru z opisem przedmiotu zamówienia zawartym w specyfikacji istotnych warunków zamówienia.</w:t>
      </w:r>
    </w:p>
    <w:p w14:paraId="1AB937ED"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b/>
          <w:sz w:val="22"/>
          <w:szCs w:val="22"/>
          <w:lang w:val="x-none"/>
        </w:rPr>
        <w:t>Wykonawca</w:t>
      </w:r>
      <w:r w:rsidRPr="00F02893">
        <w:rPr>
          <w:sz w:val="22"/>
          <w:szCs w:val="22"/>
          <w:lang w:val="x-none"/>
        </w:rPr>
        <w:t xml:space="preserve"> oświadcza, że przedmiot umowy jest wolny od wszelkich wad prawnych towaru, </w:t>
      </w:r>
      <w:r w:rsidRPr="00F02893">
        <w:rPr>
          <w:sz w:val="22"/>
          <w:szCs w:val="22"/>
          <w:lang w:val="x-none"/>
        </w:rPr>
        <w:br/>
        <w:t xml:space="preserve">w tym również ewentualnych roszczeń osób trzecich wynikających z naruszenia praw własności intelektualnej lub przemysłowej, w tym praw autorskich, patentów, praw ochronnych na znaki towarowe oraz praw z rejestracji na wzory użytkowe i przemysłowe, pozostające w związku </w:t>
      </w:r>
      <w:r w:rsidRPr="00F02893">
        <w:rPr>
          <w:sz w:val="22"/>
          <w:szCs w:val="22"/>
          <w:lang w:val="x-none"/>
        </w:rPr>
        <w:br/>
        <w:t>z wprowadzeniem towaru do obrotu na terytorium Rzeczypospolitej Polskiej, oraz nie stanowi przedmiotu żadnego zabezpieczenia, ani toczącego się postępowania.</w:t>
      </w:r>
    </w:p>
    <w:p w14:paraId="4EA34BC0"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sz w:val="22"/>
          <w:szCs w:val="22"/>
          <w:lang w:val="x-none"/>
        </w:rPr>
        <w:t>Jeżeli podczas odbioru lub pierwszego użycia okaże się, że wadliwe są części składowe lub cały dostarczony przedmiot zamówienia, to odpowiednio, wadliwe części składowe przedmiotu zamówienia lub cały przedmiot zamówienia podlega wymianie na wolny od wad w terminie 5 dni.</w:t>
      </w:r>
    </w:p>
    <w:p w14:paraId="699DD79E"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sz w:val="22"/>
          <w:szCs w:val="22"/>
          <w:lang w:val="x-none"/>
        </w:rPr>
        <w:t xml:space="preserve">Jeżeli </w:t>
      </w:r>
      <w:r w:rsidRPr="00F02893">
        <w:rPr>
          <w:b/>
          <w:sz w:val="22"/>
          <w:szCs w:val="22"/>
          <w:lang w:val="x-none"/>
        </w:rPr>
        <w:t>Wykonawca</w:t>
      </w:r>
      <w:r w:rsidRPr="00F02893">
        <w:rPr>
          <w:sz w:val="22"/>
          <w:szCs w:val="22"/>
          <w:lang w:val="x-none"/>
        </w:rPr>
        <w:t xml:space="preserve"> w ciągu 5 dni od dnia otrzymania zawiadomienia o wadach nie powiadomi </w:t>
      </w:r>
      <w:r w:rsidRPr="00F02893">
        <w:rPr>
          <w:b/>
          <w:sz w:val="22"/>
          <w:szCs w:val="22"/>
          <w:lang w:val="x-none"/>
        </w:rPr>
        <w:t>Zamawiającego</w:t>
      </w:r>
      <w:r w:rsidRPr="00F02893">
        <w:rPr>
          <w:sz w:val="22"/>
          <w:szCs w:val="22"/>
          <w:lang w:val="x-none"/>
        </w:rPr>
        <w:t xml:space="preserve"> o sposobie załatwienia reklamacji, uznaje się, że reklamacja została uwzględniona. </w:t>
      </w:r>
    </w:p>
    <w:p w14:paraId="6765C48D"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b/>
          <w:sz w:val="22"/>
          <w:szCs w:val="22"/>
          <w:lang w:val="x-none"/>
        </w:rPr>
        <w:t>Wykonawca</w:t>
      </w:r>
      <w:r w:rsidRPr="00F02893">
        <w:rPr>
          <w:sz w:val="22"/>
          <w:szCs w:val="22"/>
          <w:lang w:val="x-none"/>
        </w:rPr>
        <w:t xml:space="preserve"> w terminie 5 dni od daty uznania reklamacji dostarczy zamienny, pozbawiony wad </w:t>
      </w:r>
      <w:r w:rsidRPr="00F02893">
        <w:rPr>
          <w:sz w:val="22"/>
          <w:szCs w:val="22"/>
          <w:lang w:val="x-none"/>
        </w:rPr>
        <w:br/>
        <w:t>i braków, element takiego samego towaru bez wad, na swój koszt i ryzyko. Towar zamienny podlega odrębnemu odbiorowi jakościowemu i ilościowemu.</w:t>
      </w:r>
    </w:p>
    <w:p w14:paraId="4632549A"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sz w:val="22"/>
          <w:szCs w:val="22"/>
          <w:lang w:val="x-none"/>
        </w:rPr>
        <w:t xml:space="preserve">W przypadku nieuznania reklamacji przez </w:t>
      </w:r>
      <w:r w:rsidRPr="00F02893">
        <w:rPr>
          <w:b/>
          <w:sz w:val="22"/>
          <w:szCs w:val="22"/>
          <w:lang w:val="x-none"/>
        </w:rPr>
        <w:t>Wykonawcę,</w:t>
      </w:r>
      <w:r w:rsidRPr="00F02893">
        <w:rPr>
          <w:sz w:val="22"/>
          <w:szCs w:val="22"/>
          <w:lang w:val="x-none"/>
        </w:rPr>
        <w:t xml:space="preserve"> </w:t>
      </w:r>
      <w:r w:rsidRPr="00F02893">
        <w:rPr>
          <w:b/>
          <w:sz w:val="22"/>
          <w:szCs w:val="22"/>
          <w:lang w:val="x-none"/>
        </w:rPr>
        <w:t>Zamawiający</w:t>
      </w:r>
      <w:r w:rsidRPr="00F02893">
        <w:rPr>
          <w:i/>
          <w:sz w:val="22"/>
          <w:szCs w:val="22"/>
          <w:lang w:val="x-none"/>
        </w:rPr>
        <w:t xml:space="preserve"> </w:t>
      </w:r>
      <w:r w:rsidRPr="00F02893">
        <w:rPr>
          <w:sz w:val="22"/>
          <w:szCs w:val="22"/>
          <w:lang w:val="x-none"/>
        </w:rPr>
        <w:t xml:space="preserve">ma prawo zlecenia wykonania ekspertyzy, w celu ustalenia zasadności zarzutów reklamacji. Koszty ekspertyzy ponosi strona, dla której jest ona niekorzystna. Wyniki ekspertyzy wiążą </w:t>
      </w:r>
      <w:r w:rsidRPr="00F02893">
        <w:rPr>
          <w:b/>
          <w:sz w:val="22"/>
          <w:szCs w:val="22"/>
          <w:lang w:val="x-none"/>
        </w:rPr>
        <w:t>Wykonawcę</w:t>
      </w:r>
      <w:r w:rsidRPr="00F02893">
        <w:rPr>
          <w:sz w:val="22"/>
          <w:szCs w:val="22"/>
          <w:lang w:val="x-none"/>
        </w:rPr>
        <w:t>,</w:t>
      </w:r>
      <w:r w:rsidRPr="00F02893">
        <w:rPr>
          <w:i/>
          <w:sz w:val="22"/>
          <w:szCs w:val="22"/>
          <w:lang w:val="x-none"/>
        </w:rPr>
        <w:t xml:space="preserve"> </w:t>
      </w:r>
      <w:r w:rsidRPr="00F02893">
        <w:rPr>
          <w:sz w:val="22"/>
          <w:szCs w:val="22"/>
          <w:lang w:val="x-none"/>
        </w:rPr>
        <w:t>skutkiem czego jest on zobowiązany do załatwienia reklamacji w sposób określony w zawiadomieniu o brakach lub wadach w terminie 7 dni od dnia doręczenia mu ekspertyzy.</w:t>
      </w:r>
    </w:p>
    <w:p w14:paraId="13E469B2" w14:textId="77777777" w:rsidR="00F02893" w:rsidRPr="00F02893" w:rsidRDefault="00F02893" w:rsidP="00F02893">
      <w:pPr>
        <w:numPr>
          <w:ilvl w:val="0"/>
          <w:numId w:val="40"/>
        </w:numPr>
        <w:tabs>
          <w:tab w:val="left" w:pos="360"/>
        </w:tabs>
        <w:spacing w:line="300" w:lineRule="exact"/>
        <w:ind w:left="360"/>
        <w:jc w:val="both"/>
        <w:rPr>
          <w:sz w:val="22"/>
          <w:szCs w:val="22"/>
          <w:lang w:val="x-none"/>
        </w:rPr>
      </w:pPr>
      <w:r w:rsidRPr="00F02893">
        <w:rPr>
          <w:b/>
          <w:sz w:val="22"/>
          <w:szCs w:val="22"/>
          <w:lang w:val="x-none"/>
        </w:rPr>
        <w:t>Zamawiający</w:t>
      </w:r>
      <w:r w:rsidRPr="00F02893">
        <w:rPr>
          <w:sz w:val="22"/>
          <w:szCs w:val="22"/>
          <w:lang w:val="x-none"/>
        </w:rPr>
        <w:t xml:space="preserve"> może wykonywać uprawnienia z tytułu gwarancji niezależnie od uprawnień                          z tytułu rękojmi za wady fizyczne towarów.</w:t>
      </w:r>
    </w:p>
    <w:p w14:paraId="3CB78BA9" w14:textId="77777777" w:rsidR="00F02893" w:rsidRPr="00F02893" w:rsidRDefault="00F02893" w:rsidP="00F02893">
      <w:pPr>
        <w:spacing w:line="300" w:lineRule="exact"/>
        <w:jc w:val="center"/>
        <w:rPr>
          <w:b/>
          <w:sz w:val="22"/>
          <w:szCs w:val="22"/>
        </w:rPr>
      </w:pPr>
    </w:p>
    <w:p w14:paraId="68759C7F" w14:textId="77777777" w:rsidR="00F02893" w:rsidRPr="00F02893" w:rsidRDefault="00F02893" w:rsidP="00F02893">
      <w:pPr>
        <w:spacing w:line="300" w:lineRule="exact"/>
        <w:jc w:val="center"/>
        <w:rPr>
          <w:b/>
          <w:sz w:val="22"/>
          <w:szCs w:val="22"/>
        </w:rPr>
      </w:pPr>
      <w:r w:rsidRPr="00F02893">
        <w:rPr>
          <w:b/>
          <w:sz w:val="22"/>
          <w:szCs w:val="22"/>
        </w:rPr>
        <w:t>CENA</w:t>
      </w:r>
    </w:p>
    <w:p w14:paraId="0301A6A2" w14:textId="77777777" w:rsidR="00F02893" w:rsidRPr="00F02893" w:rsidRDefault="00F02893" w:rsidP="00F02893">
      <w:pPr>
        <w:spacing w:line="300" w:lineRule="exact"/>
        <w:jc w:val="center"/>
        <w:rPr>
          <w:i/>
          <w:sz w:val="22"/>
          <w:szCs w:val="22"/>
        </w:rPr>
      </w:pPr>
      <w:r w:rsidRPr="00F02893">
        <w:rPr>
          <w:b/>
          <w:sz w:val="22"/>
          <w:szCs w:val="22"/>
        </w:rPr>
        <w:t>§ 6</w:t>
      </w:r>
      <w:r w:rsidRPr="00F02893">
        <w:rPr>
          <w:i/>
          <w:sz w:val="22"/>
          <w:szCs w:val="22"/>
        </w:rPr>
        <w:t>.</w:t>
      </w:r>
    </w:p>
    <w:p w14:paraId="716236F1" w14:textId="77777777" w:rsidR="00F02893" w:rsidRPr="00F02893" w:rsidRDefault="00F02893" w:rsidP="002972E8">
      <w:pPr>
        <w:numPr>
          <w:ilvl w:val="0"/>
          <w:numId w:val="22"/>
        </w:numPr>
        <w:tabs>
          <w:tab w:val="clear" w:pos="720"/>
          <w:tab w:val="left" w:pos="360"/>
        </w:tabs>
        <w:spacing w:line="300" w:lineRule="exact"/>
        <w:ind w:left="426"/>
        <w:jc w:val="both"/>
        <w:rPr>
          <w:sz w:val="22"/>
          <w:szCs w:val="22"/>
        </w:rPr>
      </w:pPr>
      <w:r w:rsidRPr="00F02893">
        <w:rPr>
          <w:b/>
          <w:sz w:val="22"/>
          <w:szCs w:val="22"/>
        </w:rPr>
        <w:t>Zamawiający</w:t>
      </w:r>
      <w:r w:rsidRPr="00F02893">
        <w:rPr>
          <w:i/>
          <w:sz w:val="22"/>
          <w:szCs w:val="22"/>
        </w:rPr>
        <w:t xml:space="preserve"> </w:t>
      </w:r>
      <w:r w:rsidRPr="00F02893">
        <w:rPr>
          <w:sz w:val="22"/>
          <w:szCs w:val="22"/>
        </w:rPr>
        <w:t xml:space="preserve">zobowiązuje się zapłacić </w:t>
      </w:r>
      <w:r w:rsidRPr="00F02893">
        <w:rPr>
          <w:b/>
          <w:bCs/>
          <w:sz w:val="22"/>
          <w:szCs w:val="22"/>
        </w:rPr>
        <w:t xml:space="preserve">Wykonawcy </w:t>
      </w:r>
      <w:r w:rsidRPr="00F02893">
        <w:rPr>
          <w:sz w:val="22"/>
          <w:szCs w:val="22"/>
        </w:rPr>
        <w:t>wynagrodzenie</w:t>
      </w:r>
      <w:r w:rsidRPr="00F02893">
        <w:rPr>
          <w:b/>
          <w:bCs/>
          <w:sz w:val="22"/>
          <w:szCs w:val="22"/>
        </w:rPr>
        <w:t xml:space="preserve"> </w:t>
      </w:r>
      <w:r w:rsidRPr="00F02893">
        <w:rPr>
          <w:sz w:val="22"/>
          <w:szCs w:val="22"/>
        </w:rPr>
        <w:t>za dostawę przedmiotu zamówienia zgodne z ceną ustaloną w postępowaniu</w:t>
      </w:r>
      <w:r w:rsidRPr="00F02893">
        <w:rPr>
          <w:i/>
          <w:sz w:val="22"/>
          <w:szCs w:val="22"/>
        </w:rPr>
        <w:t xml:space="preserve"> </w:t>
      </w:r>
      <w:r w:rsidRPr="00F02893">
        <w:rPr>
          <w:sz w:val="22"/>
          <w:szCs w:val="22"/>
        </w:rPr>
        <w:t>prowadzonym w trybie przetargu nieograniczonego –</w:t>
      </w:r>
      <w:r w:rsidRPr="00F02893">
        <w:rPr>
          <w:i/>
          <w:sz w:val="22"/>
          <w:szCs w:val="22"/>
        </w:rPr>
        <w:t xml:space="preserve"> </w:t>
      </w:r>
      <w:r w:rsidRPr="00F02893">
        <w:rPr>
          <w:sz w:val="22"/>
          <w:szCs w:val="22"/>
        </w:rPr>
        <w:t>na podstawie złożonej oferty</w:t>
      </w:r>
      <w:r w:rsidRPr="00F02893">
        <w:rPr>
          <w:i/>
          <w:sz w:val="22"/>
          <w:szCs w:val="22"/>
        </w:rPr>
        <w:t xml:space="preserve"> </w:t>
      </w:r>
      <w:r w:rsidRPr="00F02893">
        <w:rPr>
          <w:sz w:val="22"/>
          <w:szCs w:val="22"/>
        </w:rPr>
        <w:t xml:space="preserve">kwotę: </w:t>
      </w:r>
      <w:r w:rsidRPr="00F02893">
        <w:rPr>
          <w:sz w:val="22"/>
          <w:szCs w:val="22"/>
        </w:rPr>
        <w:br/>
      </w:r>
      <w:r w:rsidRPr="00F02893">
        <w:rPr>
          <w:b/>
          <w:sz w:val="22"/>
          <w:szCs w:val="22"/>
        </w:rPr>
        <w:t>.......................... PLN netto</w:t>
      </w:r>
      <w:r w:rsidRPr="00F02893">
        <w:rPr>
          <w:sz w:val="22"/>
          <w:szCs w:val="22"/>
        </w:rPr>
        <w:t xml:space="preserve"> - słownie: ......................................................................... PLN, </w:t>
      </w:r>
    </w:p>
    <w:p w14:paraId="5FE2AE31" w14:textId="77777777" w:rsidR="00F02893" w:rsidRPr="00F02893" w:rsidRDefault="00F02893" w:rsidP="002972E8">
      <w:pPr>
        <w:spacing w:line="300" w:lineRule="exact"/>
        <w:ind w:left="426"/>
        <w:jc w:val="both"/>
        <w:rPr>
          <w:sz w:val="22"/>
          <w:szCs w:val="22"/>
        </w:rPr>
      </w:pPr>
      <w:r w:rsidRPr="00F02893">
        <w:rPr>
          <w:sz w:val="22"/>
          <w:szCs w:val="22"/>
        </w:rPr>
        <w:t xml:space="preserve">plus </w:t>
      </w:r>
      <w:r w:rsidRPr="00F02893">
        <w:rPr>
          <w:b/>
          <w:sz w:val="22"/>
          <w:szCs w:val="22"/>
        </w:rPr>
        <w:t>podatek VAT</w:t>
      </w:r>
      <w:r w:rsidRPr="00F02893">
        <w:rPr>
          <w:sz w:val="22"/>
          <w:szCs w:val="22"/>
        </w:rPr>
        <w:t xml:space="preserve"> w wysokości </w:t>
      </w:r>
      <w:r w:rsidRPr="00F02893">
        <w:rPr>
          <w:b/>
          <w:sz w:val="22"/>
          <w:szCs w:val="22"/>
        </w:rPr>
        <w:t>...%</w:t>
      </w:r>
      <w:r w:rsidRPr="00F02893">
        <w:rPr>
          <w:sz w:val="22"/>
          <w:szCs w:val="22"/>
        </w:rPr>
        <w:t>, tj.:</w:t>
      </w:r>
    </w:p>
    <w:p w14:paraId="16417B46" w14:textId="77777777" w:rsidR="00F02893" w:rsidRPr="00F02893" w:rsidRDefault="00F02893" w:rsidP="002972E8">
      <w:pPr>
        <w:tabs>
          <w:tab w:val="left" w:pos="360"/>
        </w:tabs>
        <w:spacing w:line="300" w:lineRule="exact"/>
        <w:ind w:left="426"/>
        <w:jc w:val="both"/>
        <w:rPr>
          <w:sz w:val="22"/>
          <w:szCs w:val="22"/>
        </w:rPr>
      </w:pPr>
      <w:r w:rsidRPr="00F02893">
        <w:rPr>
          <w:b/>
          <w:sz w:val="22"/>
          <w:szCs w:val="22"/>
        </w:rPr>
        <w:t xml:space="preserve">.......................... PLN brutto – </w:t>
      </w:r>
      <w:r w:rsidRPr="00F02893">
        <w:rPr>
          <w:sz w:val="22"/>
          <w:szCs w:val="22"/>
        </w:rPr>
        <w:t xml:space="preserve">słownie ....................................................................... PLN </w:t>
      </w:r>
    </w:p>
    <w:p w14:paraId="6922EE5D" w14:textId="77777777" w:rsidR="00F02893" w:rsidRPr="00F02893" w:rsidRDefault="00F02893" w:rsidP="002972E8">
      <w:pPr>
        <w:numPr>
          <w:ilvl w:val="0"/>
          <w:numId w:val="22"/>
        </w:numPr>
        <w:tabs>
          <w:tab w:val="clear" w:pos="720"/>
          <w:tab w:val="left" w:pos="360"/>
        </w:tabs>
        <w:spacing w:line="300" w:lineRule="exact"/>
        <w:ind w:left="426"/>
        <w:jc w:val="both"/>
        <w:rPr>
          <w:sz w:val="22"/>
          <w:szCs w:val="22"/>
        </w:rPr>
      </w:pPr>
      <w:r w:rsidRPr="00F02893">
        <w:rPr>
          <w:sz w:val="22"/>
          <w:szCs w:val="22"/>
        </w:rPr>
        <w:t xml:space="preserve">Zapłata należności nastąpi w formie polecenia przelewu z rachunku </w:t>
      </w:r>
      <w:r w:rsidRPr="00F02893">
        <w:rPr>
          <w:b/>
          <w:sz w:val="22"/>
          <w:szCs w:val="22"/>
        </w:rPr>
        <w:t>Zamawiającego</w:t>
      </w:r>
      <w:r w:rsidRPr="00F02893">
        <w:rPr>
          <w:sz w:val="22"/>
          <w:szCs w:val="22"/>
        </w:rPr>
        <w:t xml:space="preserve"> na rachunek bankowy </w:t>
      </w:r>
      <w:r w:rsidRPr="00F02893">
        <w:rPr>
          <w:b/>
          <w:sz w:val="22"/>
          <w:szCs w:val="22"/>
        </w:rPr>
        <w:t>Wykonawcy</w:t>
      </w:r>
      <w:r w:rsidRPr="00F02893">
        <w:rPr>
          <w:i/>
          <w:sz w:val="22"/>
          <w:szCs w:val="22"/>
        </w:rPr>
        <w:t xml:space="preserve"> </w:t>
      </w:r>
      <w:r w:rsidRPr="00F02893">
        <w:rPr>
          <w:sz w:val="22"/>
          <w:szCs w:val="22"/>
        </w:rPr>
        <w:t xml:space="preserve">umieszczony na fakturze, w terminie do </w:t>
      </w:r>
      <w:r w:rsidRPr="00F02893">
        <w:rPr>
          <w:b/>
          <w:sz w:val="22"/>
          <w:szCs w:val="22"/>
        </w:rPr>
        <w:t>30 dni</w:t>
      </w:r>
      <w:r w:rsidRPr="00F02893">
        <w:rPr>
          <w:sz w:val="22"/>
          <w:szCs w:val="22"/>
        </w:rPr>
        <w:t xml:space="preserve"> od daty otrzymania przez </w:t>
      </w:r>
      <w:r w:rsidRPr="00F02893">
        <w:rPr>
          <w:b/>
          <w:sz w:val="22"/>
          <w:szCs w:val="22"/>
        </w:rPr>
        <w:t>Zamawiającego</w:t>
      </w:r>
      <w:r w:rsidRPr="00F02893">
        <w:rPr>
          <w:sz w:val="22"/>
          <w:szCs w:val="22"/>
        </w:rPr>
        <w:t xml:space="preserve"> prawidłowo wystawionej faktury, po przejęciu zamówionej ilości towaru bez zastrzeżeń. </w:t>
      </w:r>
    </w:p>
    <w:p w14:paraId="7C1F5FFD" w14:textId="77777777" w:rsidR="00F02893" w:rsidRPr="00F02893" w:rsidRDefault="00F02893" w:rsidP="002972E8">
      <w:pPr>
        <w:numPr>
          <w:ilvl w:val="0"/>
          <w:numId w:val="22"/>
        </w:numPr>
        <w:tabs>
          <w:tab w:val="clear" w:pos="720"/>
          <w:tab w:val="left" w:pos="360"/>
        </w:tabs>
        <w:spacing w:line="300" w:lineRule="exact"/>
        <w:ind w:left="426"/>
        <w:jc w:val="both"/>
        <w:rPr>
          <w:sz w:val="22"/>
          <w:szCs w:val="22"/>
        </w:rPr>
      </w:pPr>
      <w:r w:rsidRPr="00F02893">
        <w:rPr>
          <w:sz w:val="22"/>
          <w:szCs w:val="22"/>
        </w:rPr>
        <w:t xml:space="preserve">Na oryginale faktury </w:t>
      </w:r>
      <w:r w:rsidRPr="00F02893">
        <w:rPr>
          <w:b/>
          <w:sz w:val="22"/>
          <w:szCs w:val="22"/>
        </w:rPr>
        <w:t>Wykonawca</w:t>
      </w:r>
      <w:r w:rsidRPr="00F02893">
        <w:rPr>
          <w:i/>
          <w:sz w:val="22"/>
          <w:szCs w:val="22"/>
        </w:rPr>
        <w:t xml:space="preserve"> </w:t>
      </w:r>
      <w:r w:rsidRPr="00F02893">
        <w:rPr>
          <w:sz w:val="22"/>
          <w:szCs w:val="22"/>
        </w:rPr>
        <w:t xml:space="preserve">wymieni przedmiot zamówienia podlegający zapłacie zgodnie z zamówieniem złożonym przez </w:t>
      </w:r>
      <w:r w:rsidRPr="00F02893">
        <w:rPr>
          <w:b/>
          <w:sz w:val="22"/>
          <w:szCs w:val="22"/>
        </w:rPr>
        <w:t>Zamawiającego</w:t>
      </w:r>
      <w:r w:rsidRPr="00F02893">
        <w:rPr>
          <w:sz w:val="22"/>
          <w:szCs w:val="22"/>
        </w:rPr>
        <w:t xml:space="preserve">. </w:t>
      </w:r>
    </w:p>
    <w:p w14:paraId="0FDF3467" w14:textId="1F052A84" w:rsidR="009C11C7" w:rsidRPr="00F02893" w:rsidRDefault="009C11C7" w:rsidP="00F02893">
      <w:pPr>
        <w:suppressAutoHyphens w:val="0"/>
        <w:ind w:left="360"/>
        <w:jc w:val="both"/>
        <w:rPr>
          <w:bCs/>
          <w:sz w:val="22"/>
          <w:szCs w:val="22"/>
          <w:highlight w:val="yellow"/>
          <w:lang w:eastAsia="pl-PL"/>
        </w:rPr>
      </w:pPr>
    </w:p>
    <w:p w14:paraId="6E45808A" w14:textId="77777777" w:rsidR="009C5EDC" w:rsidRPr="009C11C7" w:rsidRDefault="009C5EDC" w:rsidP="00B46FA8">
      <w:pPr>
        <w:widowControl w:val="0"/>
        <w:ind w:left="75"/>
        <w:jc w:val="center"/>
        <w:rPr>
          <w:rFonts w:eastAsia="Arial"/>
          <w:bCs/>
          <w:kern w:val="1"/>
          <w:sz w:val="22"/>
          <w:szCs w:val="22"/>
          <w:lang w:eastAsia="hi-IN" w:bidi="hi-IN"/>
        </w:rPr>
      </w:pPr>
    </w:p>
    <w:p w14:paraId="57FF64A6" w14:textId="0CC7FB7F" w:rsidR="009C5EDC" w:rsidRDefault="009C5EDC" w:rsidP="00B46FA8">
      <w:pPr>
        <w:keepNext/>
        <w:widowControl w:val="0"/>
        <w:jc w:val="center"/>
        <w:outlineLvl w:val="1"/>
        <w:rPr>
          <w:rFonts w:eastAsia="Arial"/>
          <w:b/>
          <w:kern w:val="1"/>
          <w:sz w:val="22"/>
          <w:szCs w:val="22"/>
          <w:lang w:eastAsia="hi-IN" w:bidi="hi-IN"/>
        </w:rPr>
      </w:pPr>
      <w:bookmarkStart w:id="2" w:name="_Toc66272917"/>
      <w:r w:rsidRPr="009C11C7">
        <w:rPr>
          <w:rFonts w:eastAsia="Arial"/>
          <w:b/>
          <w:kern w:val="1"/>
          <w:sz w:val="22"/>
          <w:szCs w:val="22"/>
          <w:lang w:eastAsia="hi-IN" w:bidi="hi-IN"/>
        </w:rPr>
        <w:lastRenderedPageBreak/>
        <w:t>Kary umowne i odszkodowania</w:t>
      </w:r>
      <w:bookmarkEnd w:id="2"/>
    </w:p>
    <w:p w14:paraId="113BAF31" w14:textId="77777777" w:rsidR="008C058C" w:rsidRPr="008C058C" w:rsidRDefault="008C058C" w:rsidP="008C058C">
      <w:pPr>
        <w:keepNext/>
        <w:widowControl w:val="0"/>
        <w:jc w:val="center"/>
        <w:outlineLvl w:val="1"/>
        <w:rPr>
          <w:rFonts w:eastAsia="Arial"/>
          <w:b/>
          <w:kern w:val="1"/>
          <w:sz w:val="22"/>
          <w:szCs w:val="22"/>
          <w:lang w:eastAsia="hi-IN" w:bidi="hi-IN"/>
        </w:rPr>
      </w:pPr>
      <w:r w:rsidRPr="008C058C">
        <w:rPr>
          <w:rFonts w:eastAsia="Arial"/>
          <w:b/>
          <w:kern w:val="1"/>
          <w:sz w:val="22"/>
          <w:szCs w:val="22"/>
          <w:lang w:eastAsia="hi-IN" w:bidi="hi-IN"/>
        </w:rPr>
        <w:t>§ 7</w:t>
      </w:r>
    </w:p>
    <w:p w14:paraId="6F07E7D7" w14:textId="77777777" w:rsidR="008C058C" w:rsidRPr="009C11C7" w:rsidRDefault="008C058C" w:rsidP="008C058C">
      <w:pPr>
        <w:keepNext/>
        <w:widowControl w:val="0"/>
        <w:outlineLvl w:val="1"/>
        <w:rPr>
          <w:rFonts w:eastAsia="Arial"/>
          <w:b/>
          <w:kern w:val="1"/>
          <w:sz w:val="22"/>
          <w:szCs w:val="22"/>
          <w:lang w:eastAsia="hi-IN" w:bidi="hi-IN"/>
        </w:rPr>
      </w:pPr>
    </w:p>
    <w:p w14:paraId="7BC51C3A" w14:textId="77777777" w:rsidR="009C5EDC" w:rsidRPr="009C11C7" w:rsidRDefault="009C5EDC" w:rsidP="00B46FA8">
      <w:pPr>
        <w:numPr>
          <w:ilvl w:val="0"/>
          <w:numId w:val="7"/>
        </w:numPr>
        <w:tabs>
          <w:tab w:val="num" w:pos="284"/>
        </w:tabs>
        <w:suppressAutoHyphens w:val="0"/>
        <w:ind w:left="426" w:hanging="426"/>
        <w:jc w:val="both"/>
        <w:rPr>
          <w:bCs/>
          <w:sz w:val="22"/>
          <w:szCs w:val="22"/>
          <w:lang w:eastAsia="pl-PL"/>
        </w:rPr>
      </w:pPr>
      <w:r w:rsidRPr="009C11C7">
        <w:rPr>
          <w:bCs/>
          <w:sz w:val="22"/>
          <w:szCs w:val="22"/>
          <w:lang w:eastAsia="pl-PL"/>
        </w:rPr>
        <w:t>Zamawiający może żądać od Wykonawcy następujących kar umownych:</w:t>
      </w:r>
    </w:p>
    <w:p w14:paraId="53D8DACD" w14:textId="24DF3DDD" w:rsidR="009C5EDC" w:rsidRPr="009C11C7" w:rsidRDefault="009C5EDC" w:rsidP="00B46FA8">
      <w:pPr>
        <w:suppressAutoHyphens w:val="0"/>
        <w:ind w:left="720" w:hanging="360"/>
        <w:jc w:val="both"/>
        <w:rPr>
          <w:bCs/>
          <w:sz w:val="22"/>
          <w:szCs w:val="22"/>
          <w:lang w:eastAsia="pl-PL"/>
        </w:rPr>
      </w:pPr>
      <w:r w:rsidRPr="009C11C7">
        <w:rPr>
          <w:bCs/>
          <w:sz w:val="22"/>
          <w:szCs w:val="22"/>
          <w:lang w:eastAsia="pl-PL"/>
        </w:rPr>
        <w:t>a)</w:t>
      </w:r>
      <w:r w:rsidRPr="009C11C7">
        <w:rPr>
          <w:bCs/>
          <w:sz w:val="22"/>
          <w:szCs w:val="22"/>
          <w:lang w:eastAsia="pl-PL"/>
        </w:rPr>
        <w:tab/>
        <w:t>za zwłokę w wykonaniu przedmiotu umowy – kara w wysokości 0,5 % wynagrodzenia netto, o którym mowa w § </w:t>
      </w:r>
      <w:r w:rsidR="00F02893">
        <w:rPr>
          <w:bCs/>
          <w:sz w:val="22"/>
          <w:szCs w:val="22"/>
          <w:lang w:eastAsia="pl-PL"/>
        </w:rPr>
        <w:t>6</w:t>
      </w:r>
      <w:r w:rsidRPr="009C11C7">
        <w:rPr>
          <w:bCs/>
          <w:sz w:val="22"/>
          <w:szCs w:val="22"/>
          <w:lang w:eastAsia="pl-PL"/>
        </w:rPr>
        <w:t xml:space="preserve"> ust. 1 nie zrealizowanej części przedmiotu umowy za każdy dzień zwłoki, liczony od terminu ustalonego w umowie, nie więcej jednak niż 50% wynagrodzenia umownego netto o którym mowa w § </w:t>
      </w:r>
      <w:r w:rsidR="00F02893">
        <w:rPr>
          <w:bCs/>
          <w:sz w:val="22"/>
          <w:szCs w:val="22"/>
          <w:lang w:eastAsia="pl-PL"/>
        </w:rPr>
        <w:t>6</w:t>
      </w:r>
      <w:r w:rsidRPr="009C11C7">
        <w:rPr>
          <w:bCs/>
          <w:sz w:val="22"/>
          <w:szCs w:val="22"/>
          <w:lang w:eastAsia="pl-PL"/>
        </w:rPr>
        <w:t xml:space="preserve"> ust. 1 umowy, </w:t>
      </w:r>
    </w:p>
    <w:p w14:paraId="414EBC85" w14:textId="0EF0F355" w:rsidR="009C5EDC" w:rsidRPr="009C11C7" w:rsidRDefault="009C5EDC" w:rsidP="00B46FA8">
      <w:pPr>
        <w:suppressAutoHyphens w:val="0"/>
        <w:ind w:left="720" w:hanging="360"/>
        <w:jc w:val="both"/>
        <w:rPr>
          <w:bCs/>
          <w:sz w:val="22"/>
          <w:szCs w:val="22"/>
          <w:lang w:eastAsia="pl-PL"/>
        </w:rPr>
      </w:pPr>
      <w:r w:rsidRPr="009C11C7">
        <w:rPr>
          <w:bCs/>
          <w:sz w:val="22"/>
          <w:szCs w:val="22"/>
          <w:lang w:eastAsia="pl-PL"/>
        </w:rPr>
        <w:t>b)</w:t>
      </w:r>
      <w:r w:rsidRPr="009C11C7">
        <w:rPr>
          <w:bCs/>
          <w:sz w:val="22"/>
          <w:szCs w:val="22"/>
          <w:lang w:eastAsia="pl-PL"/>
        </w:rPr>
        <w:tab/>
      </w:r>
      <w:r w:rsidRPr="00AC44E4">
        <w:rPr>
          <w:bCs/>
          <w:sz w:val="22"/>
          <w:szCs w:val="22"/>
          <w:lang w:eastAsia="pl-PL"/>
        </w:rPr>
        <w:t xml:space="preserve">za zwłokę w wymianie </w:t>
      </w:r>
      <w:r w:rsidR="009C11C7" w:rsidRPr="00AC44E4">
        <w:rPr>
          <w:bCs/>
          <w:sz w:val="22"/>
          <w:szCs w:val="22"/>
          <w:lang w:eastAsia="pl-PL"/>
        </w:rPr>
        <w:t>przedmiotu zamówienia</w:t>
      </w:r>
      <w:r w:rsidRPr="00AC44E4">
        <w:rPr>
          <w:bCs/>
          <w:sz w:val="22"/>
          <w:szCs w:val="22"/>
          <w:lang w:eastAsia="pl-PL"/>
        </w:rPr>
        <w:t xml:space="preserve">, który nie odpowiadał zamówieniu, był uszkodzony lub niesprawny w dacie odbioru – kara w wysokości 0,5 %  ceny  netto </w:t>
      </w:r>
      <w:r w:rsidR="00AC44E4">
        <w:rPr>
          <w:bCs/>
          <w:sz w:val="22"/>
          <w:szCs w:val="22"/>
          <w:lang w:eastAsia="pl-PL"/>
        </w:rPr>
        <w:t>przedmiotu zamówienia</w:t>
      </w:r>
      <w:r w:rsidRPr="00AC44E4">
        <w:rPr>
          <w:bCs/>
          <w:sz w:val="22"/>
          <w:szCs w:val="22"/>
          <w:lang w:eastAsia="pl-PL"/>
        </w:rPr>
        <w:t xml:space="preserve"> podlegającego wymianie za każdy dzień zwłoki</w:t>
      </w:r>
      <w:r w:rsidR="00AC44E4">
        <w:rPr>
          <w:bCs/>
          <w:sz w:val="22"/>
          <w:szCs w:val="22"/>
          <w:lang w:eastAsia="pl-PL"/>
        </w:rPr>
        <w:t xml:space="preserve"> </w:t>
      </w:r>
      <w:r w:rsidRPr="00AC44E4">
        <w:rPr>
          <w:bCs/>
          <w:sz w:val="22"/>
          <w:szCs w:val="22"/>
          <w:lang w:eastAsia="pl-PL"/>
        </w:rPr>
        <w:t>nie więcej niż 50 % wynagrodzenia netto, o którym mowa w  § </w:t>
      </w:r>
      <w:r w:rsidR="00F02893">
        <w:rPr>
          <w:bCs/>
          <w:sz w:val="22"/>
          <w:szCs w:val="22"/>
          <w:lang w:eastAsia="pl-PL"/>
        </w:rPr>
        <w:t>6</w:t>
      </w:r>
      <w:r w:rsidRPr="00AC44E4">
        <w:rPr>
          <w:bCs/>
          <w:sz w:val="22"/>
          <w:szCs w:val="22"/>
          <w:lang w:eastAsia="pl-PL"/>
        </w:rPr>
        <w:t xml:space="preserve"> ust. 1,</w:t>
      </w:r>
      <w:r w:rsidR="00AC44E4" w:rsidRPr="00AC44E4">
        <w:rPr>
          <w:bCs/>
          <w:sz w:val="22"/>
          <w:szCs w:val="22"/>
          <w:lang w:eastAsia="pl-PL"/>
        </w:rPr>
        <w:t xml:space="preserve"> </w:t>
      </w:r>
    </w:p>
    <w:p w14:paraId="7EB0BB0E" w14:textId="27A1B7CF" w:rsidR="009C5EDC" w:rsidRPr="009C11C7" w:rsidRDefault="009C5EDC" w:rsidP="00B46FA8">
      <w:pPr>
        <w:suppressAutoHyphens w:val="0"/>
        <w:ind w:left="720" w:hanging="360"/>
        <w:jc w:val="both"/>
        <w:rPr>
          <w:bCs/>
          <w:sz w:val="22"/>
          <w:szCs w:val="22"/>
          <w:lang w:eastAsia="pl-PL"/>
        </w:rPr>
      </w:pPr>
      <w:r w:rsidRPr="009C11C7">
        <w:rPr>
          <w:bCs/>
          <w:sz w:val="22"/>
          <w:szCs w:val="22"/>
          <w:lang w:eastAsia="pl-PL"/>
        </w:rPr>
        <w:t>d)</w:t>
      </w:r>
      <w:r w:rsidRPr="009C11C7">
        <w:rPr>
          <w:bCs/>
          <w:sz w:val="22"/>
          <w:szCs w:val="22"/>
          <w:lang w:eastAsia="pl-PL"/>
        </w:rPr>
        <w:tab/>
        <w:t>za odstąpienie od umowy z przyczyn leżących po stronie Wykonawcy – kara w wysokości 25 %,  wynagrodzenia netto, o którym mowa w  § </w:t>
      </w:r>
      <w:r w:rsidR="00F02893">
        <w:rPr>
          <w:bCs/>
          <w:sz w:val="22"/>
          <w:szCs w:val="22"/>
          <w:lang w:eastAsia="pl-PL"/>
        </w:rPr>
        <w:t>6</w:t>
      </w:r>
      <w:r w:rsidRPr="009C11C7">
        <w:rPr>
          <w:bCs/>
          <w:sz w:val="22"/>
          <w:szCs w:val="22"/>
          <w:lang w:eastAsia="pl-PL"/>
        </w:rPr>
        <w:t xml:space="preserve"> ust. 1.</w:t>
      </w:r>
    </w:p>
    <w:p w14:paraId="5D04FC13" w14:textId="77777777" w:rsidR="009C5EDC" w:rsidRPr="009C11C7" w:rsidRDefault="009C5EDC" w:rsidP="00B46FA8">
      <w:pPr>
        <w:numPr>
          <w:ilvl w:val="0"/>
          <w:numId w:val="7"/>
        </w:numPr>
        <w:tabs>
          <w:tab w:val="num" w:pos="426"/>
        </w:tabs>
        <w:suppressAutoHyphens w:val="0"/>
        <w:ind w:left="426" w:hanging="426"/>
        <w:jc w:val="both"/>
        <w:rPr>
          <w:bCs/>
          <w:sz w:val="22"/>
          <w:szCs w:val="22"/>
          <w:lang w:eastAsia="pl-PL"/>
        </w:rPr>
      </w:pPr>
      <w:r w:rsidRPr="009C11C7">
        <w:rPr>
          <w:bCs/>
          <w:sz w:val="22"/>
          <w:szCs w:val="22"/>
          <w:lang w:eastAsia="pl-PL"/>
        </w:rPr>
        <w:t>Zamawiający może dokonać potrącenia naliczonych kar umownych z wynagrodzenia należnego Wykonawcy.</w:t>
      </w:r>
    </w:p>
    <w:p w14:paraId="234745A3" w14:textId="0315DDE5" w:rsidR="009C5EDC" w:rsidRPr="009C11C7" w:rsidRDefault="009C5EDC" w:rsidP="00B46FA8">
      <w:pPr>
        <w:numPr>
          <w:ilvl w:val="0"/>
          <w:numId w:val="7"/>
        </w:numPr>
        <w:tabs>
          <w:tab w:val="num" w:pos="426"/>
        </w:tabs>
        <w:suppressAutoHyphens w:val="0"/>
        <w:ind w:left="426" w:hanging="426"/>
        <w:jc w:val="both"/>
        <w:rPr>
          <w:bCs/>
          <w:iCs/>
          <w:sz w:val="22"/>
          <w:szCs w:val="22"/>
          <w:lang w:eastAsia="pl-PL"/>
        </w:rPr>
      </w:pPr>
      <w:r w:rsidRPr="009C11C7">
        <w:rPr>
          <w:bCs/>
          <w:iCs/>
          <w:sz w:val="22"/>
          <w:szCs w:val="22"/>
          <w:lang w:eastAsia="pl-PL"/>
        </w:rPr>
        <w:t xml:space="preserve">Odpowiedzialność Stron z tytułu zapłaty kar umownych ograniczona jest do 50 % maksymalnej wartości Umowy wskazanej w § </w:t>
      </w:r>
      <w:r w:rsidR="00F02893">
        <w:rPr>
          <w:bCs/>
          <w:iCs/>
          <w:sz w:val="22"/>
          <w:szCs w:val="22"/>
          <w:lang w:eastAsia="pl-PL"/>
        </w:rPr>
        <w:t>6</w:t>
      </w:r>
      <w:r w:rsidRPr="009C11C7">
        <w:rPr>
          <w:bCs/>
          <w:iCs/>
          <w:sz w:val="22"/>
          <w:szCs w:val="22"/>
          <w:lang w:eastAsia="pl-PL"/>
        </w:rPr>
        <w:t xml:space="preserve"> ust. 1</w:t>
      </w:r>
    </w:p>
    <w:p w14:paraId="004744CD" w14:textId="77777777" w:rsidR="009C5EDC" w:rsidRPr="009C11C7" w:rsidRDefault="009C5EDC" w:rsidP="00B46FA8">
      <w:pPr>
        <w:numPr>
          <w:ilvl w:val="0"/>
          <w:numId w:val="7"/>
        </w:numPr>
        <w:tabs>
          <w:tab w:val="num" w:pos="426"/>
        </w:tabs>
        <w:suppressAutoHyphens w:val="0"/>
        <w:ind w:left="426" w:hanging="426"/>
        <w:jc w:val="both"/>
        <w:rPr>
          <w:bCs/>
          <w:sz w:val="22"/>
          <w:szCs w:val="22"/>
          <w:lang w:eastAsia="pl-PL"/>
        </w:rPr>
      </w:pPr>
      <w:r w:rsidRPr="009C11C7">
        <w:rPr>
          <w:bCs/>
          <w:sz w:val="22"/>
          <w:szCs w:val="22"/>
          <w:lang w:eastAsia="pl-PL"/>
        </w:rPr>
        <w:t>Zamawiający zastrzega sobie prawo dochodzenia na zasadach ogólnych odszkodowania uzupełniającego w przypadku, gdy  szkoda przewyższa wysokość kar umownych.</w:t>
      </w:r>
    </w:p>
    <w:p w14:paraId="492723FF" w14:textId="77777777" w:rsidR="009C5EDC" w:rsidRPr="009C11C7" w:rsidRDefault="009C5EDC" w:rsidP="00B46FA8">
      <w:pPr>
        <w:suppressAutoHyphens w:val="0"/>
        <w:rPr>
          <w:bCs/>
          <w:sz w:val="22"/>
          <w:szCs w:val="22"/>
          <w:lang w:eastAsia="pl-PL"/>
        </w:rPr>
      </w:pPr>
    </w:p>
    <w:p w14:paraId="004A6E27" w14:textId="68187692" w:rsidR="009C5EDC" w:rsidRDefault="009C5EDC" w:rsidP="00B46FA8">
      <w:pPr>
        <w:suppressAutoHyphens w:val="0"/>
        <w:jc w:val="center"/>
        <w:rPr>
          <w:b/>
          <w:sz w:val="22"/>
          <w:szCs w:val="22"/>
          <w:lang w:eastAsia="pl-PL"/>
        </w:rPr>
      </w:pPr>
      <w:r w:rsidRPr="009C11C7">
        <w:rPr>
          <w:b/>
          <w:sz w:val="22"/>
          <w:szCs w:val="22"/>
          <w:lang w:eastAsia="pl-PL"/>
        </w:rPr>
        <w:t>Odstąpienie od umowy</w:t>
      </w:r>
    </w:p>
    <w:p w14:paraId="76AE93E2" w14:textId="4BF7A725" w:rsidR="004E6119" w:rsidRPr="004E6119" w:rsidRDefault="004E6119" w:rsidP="004E6119">
      <w:pPr>
        <w:suppressAutoHyphens w:val="0"/>
        <w:jc w:val="center"/>
        <w:rPr>
          <w:b/>
          <w:sz w:val="22"/>
          <w:szCs w:val="22"/>
          <w:lang w:eastAsia="pl-PL"/>
        </w:rPr>
      </w:pPr>
      <w:r w:rsidRPr="004E6119">
        <w:rPr>
          <w:b/>
          <w:sz w:val="22"/>
          <w:szCs w:val="22"/>
          <w:lang w:eastAsia="pl-PL"/>
        </w:rPr>
        <w:t xml:space="preserve">§ </w:t>
      </w:r>
      <w:r>
        <w:rPr>
          <w:b/>
          <w:sz w:val="22"/>
          <w:szCs w:val="22"/>
          <w:lang w:eastAsia="pl-PL"/>
        </w:rPr>
        <w:t>8</w:t>
      </w:r>
    </w:p>
    <w:p w14:paraId="0D89B342" w14:textId="77777777" w:rsidR="004E6119" w:rsidRPr="009C11C7" w:rsidRDefault="004E6119" w:rsidP="004E6119">
      <w:pPr>
        <w:suppressAutoHyphens w:val="0"/>
        <w:rPr>
          <w:b/>
          <w:sz w:val="22"/>
          <w:szCs w:val="22"/>
          <w:lang w:eastAsia="pl-PL"/>
        </w:rPr>
      </w:pPr>
    </w:p>
    <w:p w14:paraId="4270858A" w14:textId="77777777" w:rsidR="009C5EDC" w:rsidRPr="009C11C7" w:rsidRDefault="009C5EDC" w:rsidP="00B46FA8">
      <w:pPr>
        <w:numPr>
          <w:ilvl w:val="0"/>
          <w:numId w:val="11"/>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w:t>
      </w:r>
      <w:r w:rsidR="009C11C7">
        <w:rPr>
          <w:bCs/>
          <w:color w:val="000000"/>
          <w:sz w:val="22"/>
          <w:szCs w:val="22"/>
          <w:lang w:eastAsia="pl-PL"/>
        </w:rPr>
        <w:t xml:space="preserve">po </w:t>
      </w:r>
      <w:r w:rsidRPr="009C11C7">
        <w:rPr>
          <w:bCs/>
          <w:color w:val="000000"/>
          <w:sz w:val="22"/>
          <w:szCs w:val="22"/>
          <w:lang w:eastAsia="pl-PL"/>
        </w:rPr>
        <w:t>upływie wyznaczonego terminu od umowy odstąpi. Zamawiający może odstąpić od umowy w ciągu 14 dni od bezskutecznego upływu wyznaczonego Wykonawcy terminu.</w:t>
      </w:r>
    </w:p>
    <w:p w14:paraId="71BFE1E3" w14:textId="77777777" w:rsidR="009C5EDC" w:rsidRPr="009C11C7" w:rsidRDefault="009C5EDC" w:rsidP="00B46FA8">
      <w:pPr>
        <w:numPr>
          <w:ilvl w:val="0"/>
          <w:numId w:val="11"/>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6949B920" w14:textId="77777777" w:rsidR="009C5EDC" w:rsidRPr="009C11C7" w:rsidRDefault="009C5EDC" w:rsidP="00B46FA8">
      <w:pPr>
        <w:numPr>
          <w:ilvl w:val="0"/>
          <w:numId w:val="11"/>
        </w:numPr>
        <w:shd w:val="clear" w:color="auto" w:fill="FFFFFF"/>
        <w:tabs>
          <w:tab w:val="left" w:pos="426"/>
        </w:tabs>
        <w:suppressAutoHyphens w:val="0"/>
        <w:ind w:left="426" w:hanging="426"/>
        <w:jc w:val="both"/>
        <w:rPr>
          <w:bCs/>
          <w:color w:val="000000"/>
          <w:sz w:val="22"/>
          <w:szCs w:val="22"/>
          <w:lang w:eastAsia="pl-PL"/>
        </w:rPr>
      </w:pPr>
      <w:r w:rsidRPr="009C11C7">
        <w:rPr>
          <w:bCs/>
          <w:color w:val="000000"/>
          <w:sz w:val="22"/>
          <w:szCs w:val="22"/>
          <w:lang w:eastAsia="pl-PL"/>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4C4FDD9C" w14:textId="77777777" w:rsidR="009C5EDC" w:rsidRPr="009C11C7" w:rsidRDefault="009C5EDC" w:rsidP="00B46FA8">
      <w:pPr>
        <w:suppressAutoHyphens w:val="0"/>
        <w:rPr>
          <w:bCs/>
          <w:sz w:val="22"/>
          <w:szCs w:val="22"/>
          <w:lang w:eastAsia="pl-PL"/>
        </w:rPr>
      </w:pPr>
    </w:p>
    <w:p w14:paraId="1E274EB8" w14:textId="37F2BD6A" w:rsidR="009C5EDC" w:rsidRDefault="009C5EDC" w:rsidP="00B46FA8">
      <w:pPr>
        <w:suppressAutoHyphens w:val="0"/>
        <w:jc w:val="center"/>
        <w:rPr>
          <w:b/>
          <w:sz w:val="22"/>
          <w:szCs w:val="22"/>
          <w:lang w:eastAsia="pl-PL"/>
        </w:rPr>
      </w:pPr>
      <w:r w:rsidRPr="009C11C7">
        <w:rPr>
          <w:b/>
          <w:sz w:val="22"/>
          <w:szCs w:val="22"/>
          <w:lang w:eastAsia="pl-PL"/>
        </w:rPr>
        <w:t>Zmiana umowy</w:t>
      </w:r>
    </w:p>
    <w:p w14:paraId="5B0B419C" w14:textId="77777777" w:rsidR="004E6119" w:rsidRPr="004E6119" w:rsidRDefault="004E6119" w:rsidP="004E6119">
      <w:pPr>
        <w:suppressAutoHyphens w:val="0"/>
        <w:jc w:val="center"/>
        <w:rPr>
          <w:b/>
          <w:sz w:val="22"/>
          <w:szCs w:val="22"/>
          <w:lang w:eastAsia="pl-PL"/>
        </w:rPr>
      </w:pPr>
      <w:r w:rsidRPr="004E6119">
        <w:rPr>
          <w:b/>
          <w:sz w:val="22"/>
          <w:szCs w:val="22"/>
          <w:lang w:eastAsia="pl-PL"/>
        </w:rPr>
        <w:t>§ 9</w:t>
      </w:r>
    </w:p>
    <w:p w14:paraId="76594DD1" w14:textId="77777777" w:rsidR="004E6119" w:rsidRPr="009C11C7" w:rsidRDefault="004E6119" w:rsidP="00B46FA8">
      <w:pPr>
        <w:suppressAutoHyphens w:val="0"/>
        <w:jc w:val="center"/>
        <w:rPr>
          <w:b/>
          <w:sz w:val="22"/>
          <w:szCs w:val="22"/>
          <w:lang w:eastAsia="pl-PL"/>
        </w:rPr>
      </w:pPr>
    </w:p>
    <w:p w14:paraId="6503A070" w14:textId="77777777" w:rsidR="009C5EDC" w:rsidRPr="009C11C7" w:rsidRDefault="009C5EDC" w:rsidP="00B46FA8">
      <w:pPr>
        <w:numPr>
          <w:ilvl w:val="3"/>
          <w:numId w:val="5"/>
        </w:numPr>
        <w:tabs>
          <w:tab w:val="num" w:pos="284"/>
        </w:tabs>
        <w:suppressAutoHyphens w:val="0"/>
        <w:ind w:left="284" w:hanging="284"/>
        <w:jc w:val="both"/>
        <w:rPr>
          <w:rFonts w:eastAsia="Arial Unicode MS"/>
          <w:bCs/>
          <w:color w:val="000000"/>
          <w:kern w:val="1"/>
          <w:sz w:val="22"/>
          <w:szCs w:val="22"/>
        </w:rPr>
      </w:pPr>
      <w:r w:rsidRPr="009C11C7">
        <w:rPr>
          <w:rFonts w:eastAsia="Arial Unicode MS"/>
          <w:bCs/>
          <w:color w:val="000000"/>
          <w:kern w:val="1"/>
          <w:sz w:val="22"/>
          <w:szCs w:val="22"/>
        </w:rPr>
        <w:t>Dopuszcza się zmianę postanowień zawartej Umowy w stosunku do treści oferty, na podstawie której dokonano wyboru Wykonawcy w przypadku wystąpienia następujących zdarzeń:</w:t>
      </w:r>
    </w:p>
    <w:p w14:paraId="572EE059" w14:textId="77777777" w:rsidR="009C5EDC" w:rsidRPr="009C11C7" w:rsidRDefault="009C5EDC" w:rsidP="00B46FA8">
      <w:pPr>
        <w:numPr>
          <w:ilvl w:val="0"/>
          <w:numId w:val="14"/>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wystąpienia zmian powszechnie obowiązujących przepisów prawa w zakresie mającym wpływ na realizację przedmiotu umowy;</w:t>
      </w:r>
    </w:p>
    <w:p w14:paraId="3C61933E" w14:textId="77777777" w:rsidR="009C5EDC" w:rsidRPr="009C11C7" w:rsidRDefault="009C5EDC" w:rsidP="00B46FA8">
      <w:pPr>
        <w:numPr>
          <w:ilvl w:val="0"/>
          <w:numId w:val="14"/>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 xml:space="preserve">zmiany terminu realizacji przedmiotu umowy z przyczyn niezależnych od Wykonawcy; </w:t>
      </w:r>
    </w:p>
    <w:p w14:paraId="065A945C" w14:textId="77777777" w:rsidR="009C5EDC" w:rsidRPr="009C11C7" w:rsidRDefault="009C5EDC" w:rsidP="00B46FA8">
      <w:pPr>
        <w:numPr>
          <w:ilvl w:val="0"/>
          <w:numId w:val="14"/>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siły wyższej lub powstałej z winy osób trzecich uniemożliwiająca wykonanie przedmiotu umowy zgodnie z Umową;</w:t>
      </w:r>
    </w:p>
    <w:p w14:paraId="283444C6" w14:textId="77777777" w:rsidR="009C5EDC" w:rsidRPr="009C11C7" w:rsidRDefault="009C5EDC" w:rsidP="00B46FA8">
      <w:pPr>
        <w:numPr>
          <w:ilvl w:val="0"/>
          <w:numId w:val="14"/>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 xml:space="preserve">wystąpienia przeszkód o obiektywnym charakterze (zdarzenia zewnętrzne </w:t>
      </w:r>
      <w:r w:rsidRPr="009C11C7">
        <w:rPr>
          <w:rFonts w:eastAsia="Arial Unicode MS"/>
          <w:bCs/>
          <w:color w:val="000000"/>
          <w:kern w:val="1"/>
          <w:sz w:val="22"/>
          <w:szCs w:val="22"/>
        </w:rPr>
        <w:br/>
        <w:t>i niemożliwe do zapobieżenia).</w:t>
      </w:r>
    </w:p>
    <w:p w14:paraId="783F34BF" w14:textId="31C4D1DE" w:rsidR="009C5EDC" w:rsidRDefault="009C5EDC" w:rsidP="00B46FA8">
      <w:pPr>
        <w:numPr>
          <w:ilvl w:val="0"/>
          <w:numId w:val="5"/>
        </w:numPr>
        <w:tabs>
          <w:tab w:val="clear" w:pos="360"/>
        </w:tabs>
        <w:suppressAutoHyphens w:val="0"/>
        <w:jc w:val="both"/>
        <w:rPr>
          <w:rFonts w:eastAsia="Arial Unicode MS"/>
          <w:bCs/>
          <w:color w:val="000000"/>
          <w:kern w:val="1"/>
          <w:sz w:val="22"/>
          <w:szCs w:val="22"/>
        </w:rPr>
      </w:pPr>
      <w:r w:rsidRPr="009C11C7">
        <w:rPr>
          <w:rFonts w:eastAsia="Arial Unicode MS"/>
          <w:bCs/>
          <w:color w:val="000000"/>
          <w:kern w:val="1"/>
          <w:sz w:val="22"/>
          <w:szCs w:val="22"/>
        </w:rPr>
        <w:t xml:space="preserve">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w:t>
      </w:r>
      <w:r w:rsidRPr="009C11C7">
        <w:rPr>
          <w:rFonts w:eastAsia="Arial Unicode MS"/>
          <w:bCs/>
          <w:color w:val="000000"/>
          <w:kern w:val="1"/>
          <w:sz w:val="22"/>
          <w:szCs w:val="22"/>
        </w:rPr>
        <w:lastRenderedPageBreak/>
        <w:t>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30DBE90C" w14:textId="77777777" w:rsidR="00CF4BC9" w:rsidRPr="00CF4BC9" w:rsidRDefault="00CF4BC9" w:rsidP="00CF4BC9">
      <w:pPr>
        <w:numPr>
          <w:ilvl w:val="0"/>
          <w:numId w:val="5"/>
        </w:numPr>
        <w:tabs>
          <w:tab w:val="clear" w:pos="360"/>
        </w:tabs>
        <w:suppressAutoHyphens w:val="0"/>
        <w:jc w:val="both"/>
        <w:rPr>
          <w:rFonts w:eastAsia="Arial Unicode MS"/>
          <w:bCs/>
          <w:color w:val="000000"/>
          <w:kern w:val="1"/>
          <w:sz w:val="22"/>
          <w:szCs w:val="22"/>
        </w:rPr>
      </w:pPr>
      <w:r w:rsidRPr="00CF4BC9">
        <w:rPr>
          <w:b/>
          <w:noProof/>
          <w:sz w:val="22"/>
          <w:szCs w:val="22"/>
        </w:rPr>
        <w:t>Zamawiający</w:t>
      </w:r>
      <w:r w:rsidRPr="00CF4BC9">
        <w:rPr>
          <w:noProof/>
          <w:sz w:val="22"/>
          <w:szCs w:val="22"/>
        </w:rPr>
        <w:t xml:space="preserve">, w terminie realizacji zamówienia w szczególnie uzasadnionych przypadkach, dopuszcza wprowadzenie zmiany w postanowieniach zawartej umowy  </w:t>
      </w:r>
      <w:r w:rsidRPr="00CF4BC9">
        <w:rPr>
          <w:noProof/>
          <w:sz w:val="22"/>
          <w:szCs w:val="22"/>
        </w:rPr>
        <w:br/>
        <w:t>w następujących sytuacjach:</w:t>
      </w:r>
    </w:p>
    <w:p w14:paraId="7F883384" w14:textId="77777777" w:rsidR="00CF4BC9" w:rsidRDefault="00CF4BC9" w:rsidP="00CF4BC9">
      <w:pPr>
        <w:numPr>
          <w:ilvl w:val="0"/>
          <w:numId w:val="28"/>
        </w:numPr>
        <w:suppressAutoHyphens w:val="0"/>
        <w:spacing w:line="300" w:lineRule="exact"/>
        <w:jc w:val="both"/>
        <w:rPr>
          <w:noProof/>
          <w:sz w:val="22"/>
          <w:szCs w:val="22"/>
        </w:rPr>
      </w:pPr>
      <w:r>
        <w:rPr>
          <w:b/>
          <w:noProof/>
          <w:sz w:val="22"/>
          <w:szCs w:val="22"/>
        </w:rPr>
        <w:t>Wykonawca</w:t>
      </w:r>
      <w:r>
        <w:rPr>
          <w:noProof/>
          <w:sz w:val="22"/>
          <w:szCs w:val="22"/>
        </w:rPr>
        <w:t xml:space="preserve"> zaproponuje wykonanie umowy na warunkach bardziej korzystnych niż zaproponował to w ofercie:</w:t>
      </w:r>
    </w:p>
    <w:p w14:paraId="272D5E11" w14:textId="77777777" w:rsidR="00CF4BC9" w:rsidRDefault="00CF4BC9" w:rsidP="00CF4BC9">
      <w:pPr>
        <w:spacing w:line="300" w:lineRule="exact"/>
        <w:ind w:left="709"/>
        <w:jc w:val="both"/>
        <w:rPr>
          <w:noProof/>
          <w:sz w:val="22"/>
          <w:szCs w:val="22"/>
        </w:rPr>
      </w:pPr>
      <w:r>
        <w:rPr>
          <w:noProof/>
          <w:sz w:val="22"/>
          <w:szCs w:val="22"/>
        </w:rPr>
        <w:t xml:space="preserve">W takim przypadku </w:t>
      </w:r>
      <w:r>
        <w:rPr>
          <w:b/>
          <w:noProof/>
          <w:sz w:val="22"/>
          <w:szCs w:val="22"/>
        </w:rPr>
        <w:t xml:space="preserve">Zamawiający </w:t>
      </w:r>
      <w:r>
        <w:rPr>
          <w:noProof/>
          <w:sz w:val="22"/>
          <w:szCs w:val="22"/>
        </w:rPr>
        <w:t xml:space="preserve">uprawniony jest do zmiany umowy w zakresie zaproponowanym przez </w:t>
      </w:r>
      <w:r>
        <w:rPr>
          <w:b/>
          <w:noProof/>
          <w:sz w:val="22"/>
          <w:szCs w:val="22"/>
        </w:rPr>
        <w:t>Wykonawcę</w:t>
      </w:r>
      <w:r>
        <w:rPr>
          <w:noProof/>
          <w:sz w:val="22"/>
          <w:szCs w:val="22"/>
        </w:rPr>
        <w:t xml:space="preserve"> i zaakceptowanym przez </w:t>
      </w:r>
      <w:r>
        <w:rPr>
          <w:b/>
          <w:noProof/>
          <w:sz w:val="22"/>
          <w:szCs w:val="22"/>
        </w:rPr>
        <w:t>Zamawiającego</w:t>
      </w:r>
      <w:r>
        <w:rPr>
          <w:noProof/>
          <w:sz w:val="22"/>
          <w:szCs w:val="22"/>
        </w:rPr>
        <w:t xml:space="preserve">. </w:t>
      </w:r>
    </w:p>
    <w:p w14:paraId="127E899F" w14:textId="77777777" w:rsidR="00CF4BC9" w:rsidRDefault="00CF4BC9" w:rsidP="00CF4BC9">
      <w:pPr>
        <w:suppressAutoHyphens w:val="0"/>
        <w:spacing w:line="300" w:lineRule="exact"/>
        <w:ind w:left="720"/>
        <w:jc w:val="both"/>
        <w:rPr>
          <w:bCs/>
          <w:noProof/>
          <w:sz w:val="22"/>
          <w:szCs w:val="22"/>
        </w:rPr>
      </w:pPr>
      <w:r>
        <w:rPr>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1B724B44" w14:textId="77777777" w:rsidR="00CF4BC9" w:rsidRDefault="00CF4BC9" w:rsidP="00CF4BC9">
      <w:pPr>
        <w:numPr>
          <w:ilvl w:val="0"/>
          <w:numId w:val="28"/>
        </w:numPr>
        <w:suppressAutoHyphens w:val="0"/>
        <w:spacing w:line="300" w:lineRule="exact"/>
        <w:jc w:val="both"/>
        <w:rPr>
          <w:bCs/>
          <w:noProof/>
          <w:sz w:val="22"/>
          <w:szCs w:val="22"/>
        </w:rPr>
      </w:pPr>
      <w:r>
        <w:rPr>
          <w:bCs/>
          <w:noProof/>
          <w:sz w:val="22"/>
          <w:szCs w:val="22"/>
        </w:rPr>
        <w:t>Cena jednostkowa ulegnie zmianie na skutek zmiany stawek podatkowych dla przedmiotu zamówienia, w takim przypadku zmienie ulega cena jednostkowa brutto, przy zachowaniu ceny jednostkowej netto.</w:t>
      </w:r>
    </w:p>
    <w:p w14:paraId="0ABE3384" w14:textId="77777777" w:rsidR="00CF4BC9" w:rsidRDefault="00CF4BC9" w:rsidP="00CF4BC9">
      <w:pPr>
        <w:numPr>
          <w:ilvl w:val="0"/>
          <w:numId w:val="28"/>
        </w:numPr>
        <w:suppressAutoHyphens w:val="0"/>
        <w:spacing w:line="300" w:lineRule="exact"/>
        <w:jc w:val="both"/>
        <w:rPr>
          <w:bCs/>
          <w:noProof/>
          <w:sz w:val="22"/>
          <w:szCs w:val="22"/>
        </w:rPr>
      </w:pPr>
      <w:r>
        <w:rPr>
          <w:bCs/>
          <w:noProof/>
          <w:sz w:val="22"/>
          <w:szCs w:val="22"/>
        </w:rPr>
        <w:t xml:space="preserve">W trakcie trwania umowy Wykonawca może zaoferować Zamawiającemu rabat na zasadach uzgodnionych przez Strony. </w:t>
      </w:r>
      <w:r>
        <w:rPr>
          <w:sz w:val="22"/>
          <w:szCs w:val="22"/>
        </w:rPr>
        <w:t>Powyższe nie jest zmianą umowną i nie wymaga od Stron konieczności składania dodatkowych oświadczeń.</w:t>
      </w:r>
    </w:p>
    <w:p w14:paraId="3DCB1131" w14:textId="71274296"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Strony zobowiązują się dokonać zmiany wysokości wynagrodzenia należnego Wykonawcy, o którym mowa w § 6 ust. 1 Umowy, w formie pisemnego aneksu, każdorazowo w przypadku wystąpienia jednej z następujących okoliczności:</w:t>
      </w:r>
    </w:p>
    <w:p w14:paraId="325F4E28" w14:textId="77777777" w:rsidR="00CF4BC9" w:rsidRPr="00F02893" w:rsidRDefault="00CF4BC9" w:rsidP="00CF4BC9">
      <w:pPr>
        <w:numPr>
          <w:ilvl w:val="0"/>
          <w:numId w:val="29"/>
        </w:numPr>
        <w:suppressAutoHyphens w:val="0"/>
        <w:spacing w:line="300" w:lineRule="exact"/>
        <w:jc w:val="both"/>
        <w:rPr>
          <w:bCs/>
          <w:noProof/>
          <w:sz w:val="22"/>
          <w:szCs w:val="22"/>
        </w:rPr>
      </w:pPr>
      <w:r w:rsidRPr="00F02893">
        <w:rPr>
          <w:bCs/>
          <w:noProof/>
          <w:sz w:val="22"/>
          <w:szCs w:val="22"/>
        </w:rPr>
        <w:t>zmiany stawki podatku od towarów i usług oraz podatku akcyzowego,</w:t>
      </w:r>
    </w:p>
    <w:p w14:paraId="0D4627B4" w14:textId="77777777" w:rsidR="00CF4BC9" w:rsidRPr="00F02893" w:rsidRDefault="00CF4BC9" w:rsidP="00CF4BC9">
      <w:pPr>
        <w:numPr>
          <w:ilvl w:val="0"/>
          <w:numId w:val="29"/>
        </w:numPr>
        <w:suppressAutoHyphens w:val="0"/>
        <w:spacing w:line="300" w:lineRule="exact"/>
        <w:jc w:val="both"/>
        <w:rPr>
          <w:bCs/>
          <w:noProof/>
          <w:sz w:val="22"/>
          <w:szCs w:val="22"/>
        </w:rPr>
      </w:pPr>
      <w:r w:rsidRPr="00F02893">
        <w:rPr>
          <w:bCs/>
          <w:noProof/>
          <w:sz w:val="22"/>
          <w:szCs w:val="22"/>
        </w:rPr>
        <w:t>zmiany wysokości minimalnego wynagrodzenia za pracę albo wysokosci minimalnej stawki godzinowej, ustalonego na podstawie przepisów ustawy o minimalnym wynagrodzeniu za pracę,</w:t>
      </w:r>
    </w:p>
    <w:p w14:paraId="576DEFB1" w14:textId="77777777" w:rsidR="00CF4BC9" w:rsidRPr="00F02893" w:rsidRDefault="00CF4BC9" w:rsidP="00CF4BC9">
      <w:pPr>
        <w:numPr>
          <w:ilvl w:val="0"/>
          <w:numId w:val="29"/>
        </w:numPr>
        <w:suppressAutoHyphens w:val="0"/>
        <w:spacing w:line="300" w:lineRule="exact"/>
        <w:jc w:val="both"/>
        <w:rPr>
          <w:bCs/>
          <w:noProof/>
          <w:sz w:val="22"/>
          <w:szCs w:val="22"/>
        </w:rPr>
      </w:pPr>
      <w:r w:rsidRPr="00F02893">
        <w:rPr>
          <w:bCs/>
          <w:noProof/>
          <w:sz w:val="22"/>
          <w:szCs w:val="22"/>
        </w:rPr>
        <w:t>zmiany zasad podlegania ubezpieczeniom społecznym lub ubezpieczeniu zdrowotnemu lub wysokości stawki składki na ubezpieczenia społeczne lub zdrowotne</w:t>
      </w:r>
    </w:p>
    <w:p w14:paraId="2F914832" w14:textId="77777777" w:rsidR="00CF4BC9" w:rsidRPr="00F02893" w:rsidRDefault="00CF4BC9" w:rsidP="00CF4BC9">
      <w:pPr>
        <w:numPr>
          <w:ilvl w:val="0"/>
          <w:numId w:val="29"/>
        </w:numPr>
        <w:suppressAutoHyphens w:val="0"/>
        <w:spacing w:line="300" w:lineRule="exact"/>
        <w:jc w:val="both"/>
        <w:rPr>
          <w:bCs/>
          <w:noProof/>
          <w:sz w:val="22"/>
          <w:szCs w:val="22"/>
        </w:rPr>
      </w:pPr>
      <w:r w:rsidRPr="00F02893">
        <w:rPr>
          <w:sz w:val="22"/>
          <w:szCs w:val="22"/>
        </w:rPr>
        <w:t>Zasad gromadzenia i wysokości wpłat do pracowniczych planów kapitałowych,                o których mowa w ustawie z dnia z dnia 4 października 2018 r. o pracowniczych planach kapitałowych</w:t>
      </w:r>
    </w:p>
    <w:p w14:paraId="738B7968" w14:textId="77777777" w:rsidR="00CF4BC9" w:rsidRPr="00F02893" w:rsidRDefault="00CF4BC9" w:rsidP="00CF4BC9">
      <w:pPr>
        <w:numPr>
          <w:ilvl w:val="0"/>
          <w:numId w:val="30"/>
        </w:numPr>
        <w:suppressAutoHyphens w:val="0"/>
        <w:spacing w:line="300" w:lineRule="exact"/>
        <w:jc w:val="both"/>
        <w:rPr>
          <w:bCs/>
          <w:noProof/>
          <w:sz w:val="22"/>
          <w:szCs w:val="22"/>
        </w:rPr>
      </w:pPr>
      <w:r w:rsidRPr="00F02893">
        <w:rPr>
          <w:bCs/>
          <w:noProof/>
          <w:sz w:val="22"/>
          <w:szCs w:val="22"/>
        </w:rPr>
        <w:t>na zasadach i w sposób określony w ust. 3 pkt 5) – 12), jeżeli zmiany te będą miały wpływ na koszty wykonania Umowy przez Wykonawcę.</w:t>
      </w:r>
    </w:p>
    <w:p w14:paraId="48BD836A"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Zmiana wysokości wynagrodzenia należnego Wykonawcy w przypadku zaistnienia przesłanki, o której mowa w ust. 3 pkt 4)a),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967646F"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W przypadku zmiany, o której mowa w ust. 3 pkt 4)a), wartość wynagrodzenia netto nie zmieni się, a wartość wynagrodzenia brutto zostanie wyliczona na podstawie nowych przepisów.</w:t>
      </w:r>
    </w:p>
    <w:p w14:paraId="7E84B184"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 xml:space="preserve">Zmiana wysokości wynagrodzenia w przypadku zaistnienia przesłanki, o której mowa </w:t>
      </w:r>
      <w:r w:rsidRPr="00F02893">
        <w:rPr>
          <w:bCs/>
          <w:noProof/>
          <w:sz w:val="22"/>
          <w:szCs w:val="22"/>
        </w:rPr>
        <w:br/>
        <w:t xml:space="preserve">w ust. 3 pkt 4)b) lub c), będzie obejmować wyłącznie część wynagrodzenia należnego Wykonawcy, w odniesieniu do której nastąpiła zmiana wysokości kosztów wykonania Umowy przez Wykonawcę w związku z wejściem w życie przepisów odpowiednio zmieniających </w:t>
      </w:r>
      <w:r w:rsidRPr="00F02893">
        <w:rPr>
          <w:bCs/>
          <w:noProof/>
          <w:sz w:val="22"/>
          <w:szCs w:val="22"/>
        </w:rPr>
        <w:lastRenderedPageBreak/>
        <w:t xml:space="preserve">wysokość minimalnego wynagrodzenia za pracę lub dokonujących zmian </w:t>
      </w:r>
      <w:r w:rsidRPr="00F02893">
        <w:rPr>
          <w:bCs/>
          <w:noProof/>
          <w:sz w:val="22"/>
          <w:szCs w:val="22"/>
        </w:rPr>
        <w:br/>
        <w:t>w zakresie zasad podlegania ubezpieczeniom społecznym lub ubezpieczeniu zdrowotnemu lub w zakresie wysokości stawki składki na ubezpieczenia społeczne lub zdrowotne.</w:t>
      </w:r>
    </w:p>
    <w:p w14:paraId="439B01D3"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W przypadku zmiany, o której mowa  w ust. 3 pkt 4)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CA1D2A5"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W przypadku zmiany, o której mowa w ust. 3 pkt 4) c)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571AD95C"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C117AF5"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W przypadku zmian, o których mowa w ust. 3 pkt 4) b) lub c), jeżeli z wnioskiem występuje Wykonawca, jest on zobowiązany dołączyć do wniosku dokumenty, z których będzie wynikać, w jakim zakresie zmiany te mają wpływ na koszty wykonania Umowy,                                w szczególności:</w:t>
      </w:r>
    </w:p>
    <w:p w14:paraId="05A6EF5C" w14:textId="77777777" w:rsidR="00CF4BC9" w:rsidRPr="00F02893" w:rsidRDefault="00CF4BC9" w:rsidP="00CF4BC9">
      <w:pPr>
        <w:numPr>
          <w:ilvl w:val="1"/>
          <w:numId w:val="31"/>
        </w:numPr>
        <w:suppressAutoHyphens w:val="0"/>
        <w:spacing w:line="300" w:lineRule="exact"/>
        <w:ind w:left="1134"/>
        <w:jc w:val="both"/>
        <w:rPr>
          <w:bCs/>
          <w:noProof/>
          <w:sz w:val="22"/>
          <w:szCs w:val="22"/>
        </w:rPr>
      </w:pPr>
      <w:r w:rsidRPr="00F02893">
        <w:rPr>
          <w:bCs/>
          <w:noProof/>
          <w:sz w:val="22"/>
          <w:szCs w:val="22"/>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3 pkt 4) b), lub </w:t>
      </w:r>
    </w:p>
    <w:p w14:paraId="7039548A" w14:textId="77777777" w:rsidR="00CF4BC9" w:rsidRPr="00F02893" w:rsidRDefault="00CF4BC9" w:rsidP="00CF4BC9">
      <w:pPr>
        <w:numPr>
          <w:ilvl w:val="1"/>
          <w:numId w:val="31"/>
        </w:numPr>
        <w:suppressAutoHyphens w:val="0"/>
        <w:spacing w:line="300" w:lineRule="exact"/>
        <w:ind w:left="1134"/>
        <w:jc w:val="both"/>
        <w:rPr>
          <w:bCs/>
          <w:noProof/>
          <w:sz w:val="22"/>
          <w:szCs w:val="22"/>
        </w:rPr>
      </w:pPr>
      <w:r w:rsidRPr="00F02893">
        <w:rPr>
          <w:bCs/>
          <w:noProof/>
          <w:sz w:val="22"/>
          <w:szCs w:val="22"/>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 </w:t>
      </w:r>
      <w:r w:rsidRPr="00F02893">
        <w:rPr>
          <w:bCs/>
          <w:noProof/>
          <w:sz w:val="22"/>
          <w:szCs w:val="22"/>
        </w:rPr>
        <w:br/>
        <w:t>pkt 4) c),</w:t>
      </w:r>
    </w:p>
    <w:p w14:paraId="1278BBAF" w14:textId="77777777"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t xml:space="preserve">W przypadku zmiany, o której mowa w ust. 3 pkt 4) c), jeżeli z wnioskiem występuje Zamawiający, jest on uprawniony do zobowiązania Wykonawcy do przedstawienia                                 w wyznaczonym terminie, do 10 dni roboczych, dokumentów, z których będzie wynikać </w:t>
      </w:r>
      <w:r w:rsidRPr="00F02893">
        <w:rPr>
          <w:bCs/>
          <w:noProof/>
          <w:sz w:val="22"/>
          <w:szCs w:val="22"/>
        </w:rPr>
        <w:br/>
        <w:t>w jakim zakresie zmiana ta ma wpływ na koszty wykonania Umowy, w tym pisemnego zestawienia wynagrodzeń, o którym mowa w ust. 3 pkt 11)b).</w:t>
      </w:r>
    </w:p>
    <w:p w14:paraId="4FBAD3A6" w14:textId="13A637D6" w:rsidR="00CF4BC9" w:rsidRPr="00F02893" w:rsidRDefault="00CF4BC9" w:rsidP="00CF4BC9">
      <w:pPr>
        <w:numPr>
          <w:ilvl w:val="0"/>
          <w:numId w:val="28"/>
        </w:numPr>
        <w:suppressAutoHyphens w:val="0"/>
        <w:spacing w:line="300" w:lineRule="exact"/>
        <w:jc w:val="both"/>
        <w:rPr>
          <w:bCs/>
          <w:noProof/>
          <w:sz w:val="22"/>
          <w:szCs w:val="22"/>
        </w:rPr>
      </w:pPr>
      <w:r w:rsidRPr="00F02893">
        <w:rPr>
          <w:bCs/>
          <w:noProof/>
          <w:sz w:val="22"/>
          <w:szCs w:val="22"/>
        </w:rPr>
        <w:lastRenderedPageBreak/>
        <w:t>Zamawiający przewiduje możliwość przedłużenia terminu obowiązywania umowy                            w przypadku braku wykorzystania ilościowego przedmiotu umowy do czasu jej wykorzystania jednak nie dłużej niż na 12 miesięcy. Przedłużenie okresu obowiązywania umowy nastąpi w formie pisemnego aneksu podpisanego przez obie strony.</w:t>
      </w:r>
      <w:r w:rsidRPr="00F02893">
        <w:rPr>
          <w:bCs/>
          <w:noProof/>
          <w:color w:val="FF0000"/>
          <w:sz w:val="22"/>
          <w:szCs w:val="22"/>
        </w:rPr>
        <w:t xml:space="preserve"> </w:t>
      </w:r>
    </w:p>
    <w:p w14:paraId="7BA25ED2" w14:textId="77777777" w:rsidR="004E6119" w:rsidRPr="004E6119" w:rsidRDefault="004E6119" w:rsidP="004E6119">
      <w:pPr>
        <w:numPr>
          <w:ilvl w:val="0"/>
          <w:numId w:val="5"/>
        </w:numPr>
        <w:tabs>
          <w:tab w:val="clear" w:pos="360"/>
        </w:tabs>
        <w:suppressAutoHyphens w:val="0"/>
        <w:jc w:val="both"/>
        <w:rPr>
          <w:rFonts w:eastAsia="Arial Unicode MS"/>
          <w:bCs/>
          <w:color w:val="000000"/>
          <w:kern w:val="1"/>
          <w:sz w:val="22"/>
          <w:szCs w:val="22"/>
        </w:rPr>
      </w:pPr>
      <w:r w:rsidRPr="004E6119">
        <w:rPr>
          <w:rFonts w:eastAsia="Arial Unicode MS"/>
          <w:bCs/>
          <w:color w:val="000000"/>
          <w:kern w:val="1"/>
          <w:sz w:val="22"/>
          <w:szCs w:val="22"/>
        </w:rPr>
        <w:t xml:space="preserve">Klauzula waloryzacyjna Jeżeli zmiana cen materiałów lub kosztów związanych z realizacją zamówienia wynosi 8 % według wskaźnika cen towarów i usług ogółem w poprzednim roku podawanym w komunikacie Prezesa GUS i wzrost ten ma wpływ na wysokość wynagrodzenia za realizację umowy, każda ze stron umowy może wystąpić o zmianę wynagrodzenia za realizację umowy. </w:t>
      </w:r>
    </w:p>
    <w:p w14:paraId="1F1CA52A" w14:textId="09D020FC" w:rsidR="004E6119" w:rsidRDefault="004E6119" w:rsidP="004E6119">
      <w:pPr>
        <w:pStyle w:val="Akapitzlist"/>
        <w:numPr>
          <w:ilvl w:val="1"/>
          <w:numId w:val="28"/>
        </w:numPr>
        <w:suppressAutoHyphens w:val="0"/>
        <w:jc w:val="both"/>
        <w:rPr>
          <w:rFonts w:eastAsia="Arial Unicode MS"/>
          <w:bCs/>
          <w:color w:val="000000"/>
          <w:kern w:val="1"/>
          <w:sz w:val="22"/>
          <w:szCs w:val="22"/>
        </w:rPr>
      </w:pPr>
      <w:r w:rsidRPr="004E6119">
        <w:rPr>
          <w:rFonts w:eastAsia="Arial Unicode MS"/>
          <w:bCs/>
          <w:color w:val="000000"/>
          <w:kern w:val="1"/>
          <w:sz w:val="22"/>
          <w:szCs w:val="22"/>
        </w:rPr>
        <w:t xml:space="preserve">W przypadku zmian, o których mowa powyżej, należy dołączyć do wniosku dokumenty, z których będzie wynikać, w jakim zakresie zmiany te mają wpływ na koszty wykonania Umowy. </w:t>
      </w:r>
    </w:p>
    <w:p w14:paraId="28F8EDF0" w14:textId="040A1B7B" w:rsidR="004E6119" w:rsidRDefault="004E6119" w:rsidP="004E6119">
      <w:pPr>
        <w:pStyle w:val="Akapitzlist"/>
        <w:numPr>
          <w:ilvl w:val="1"/>
          <w:numId w:val="28"/>
        </w:numPr>
        <w:suppressAutoHyphens w:val="0"/>
        <w:jc w:val="both"/>
        <w:rPr>
          <w:rFonts w:eastAsia="Arial Unicode MS"/>
          <w:bCs/>
          <w:color w:val="000000"/>
          <w:kern w:val="1"/>
          <w:sz w:val="22"/>
          <w:szCs w:val="22"/>
        </w:rPr>
      </w:pPr>
      <w:r w:rsidRPr="004E6119">
        <w:rPr>
          <w:rFonts w:eastAsia="Arial Unicode MS"/>
          <w:bCs/>
          <w:color w:val="000000"/>
          <w:kern w:val="1"/>
          <w:sz w:val="22"/>
          <w:szCs w:val="22"/>
        </w:rPr>
        <w:t>Maksymalna wysokość zmiany ceny wynagrodzenia nie może przekroczyć 20% pierwotnej wartości umowy.</w:t>
      </w:r>
    </w:p>
    <w:p w14:paraId="0C23BC04" w14:textId="70CCD412" w:rsidR="004E6119" w:rsidRPr="004E6119" w:rsidRDefault="004E6119" w:rsidP="004E6119">
      <w:pPr>
        <w:pStyle w:val="Akapitzlist"/>
        <w:numPr>
          <w:ilvl w:val="1"/>
          <w:numId w:val="28"/>
        </w:numPr>
        <w:suppressAutoHyphens w:val="0"/>
        <w:jc w:val="both"/>
        <w:rPr>
          <w:rFonts w:eastAsia="Arial Unicode MS"/>
          <w:bCs/>
          <w:color w:val="000000"/>
          <w:kern w:val="1"/>
          <w:sz w:val="22"/>
          <w:szCs w:val="22"/>
        </w:rPr>
      </w:pPr>
      <w:r w:rsidRPr="004E6119">
        <w:rPr>
          <w:rFonts w:eastAsia="Arial Unicode MS"/>
          <w:bCs/>
          <w:color w:val="000000"/>
          <w:kern w:val="1"/>
          <w:sz w:val="22"/>
          <w:szCs w:val="22"/>
        </w:rPr>
        <w:t>Zmiana  wynagrodzenia związana ze wzrostem cen  kosztów, o których mowa w ustępach poprzedzających  może zostać dokonana po upływie 12 miesięcy od dnia zawarcia umowy, z zastrzeżeniem, że zmiana wynagrodzenia nie dotyczy wynagrodzenia , które zostało zapłacone, zgodnie z warunkami umowy przed ww. terminem (tj. w terminie do 12 miesięcy od dnia zawarcia umowy).</w:t>
      </w:r>
    </w:p>
    <w:p w14:paraId="2BD774E8" w14:textId="4D9703AF" w:rsidR="009C5EDC" w:rsidRPr="004E6119" w:rsidRDefault="009C5EDC" w:rsidP="004E6119">
      <w:pPr>
        <w:pStyle w:val="Akapitzlist"/>
        <w:numPr>
          <w:ilvl w:val="0"/>
          <w:numId w:val="5"/>
        </w:numPr>
        <w:suppressAutoHyphens w:val="0"/>
        <w:jc w:val="both"/>
        <w:rPr>
          <w:rFonts w:eastAsia="Arial Unicode MS"/>
          <w:bCs/>
          <w:color w:val="000000"/>
          <w:kern w:val="1"/>
          <w:sz w:val="22"/>
          <w:szCs w:val="22"/>
        </w:rPr>
      </w:pPr>
      <w:r w:rsidRPr="004E6119">
        <w:rPr>
          <w:rFonts w:eastAsia="Arial Unicode MS"/>
          <w:bCs/>
          <w:color w:val="000000"/>
          <w:kern w:val="1"/>
          <w:sz w:val="22"/>
          <w:szCs w:val="22"/>
        </w:rPr>
        <w:t xml:space="preserve">W okresie stanu zagrożenia epidemiologicznego lub stanu epidemii, strony zobowiązują się do niezwłocznego, wzajemnego informowania się o wpływie okoliczności związanych z wystąpieniem COVID-19 na należyte wykonanie umowy. Potwierdzają ten wpływ dołączając oświadczenia lub dokumenty. </w:t>
      </w:r>
    </w:p>
    <w:p w14:paraId="03ACA2F4" w14:textId="77777777" w:rsidR="009C5EDC" w:rsidRPr="00F02893" w:rsidRDefault="009C5EDC" w:rsidP="004E6119">
      <w:pPr>
        <w:numPr>
          <w:ilvl w:val="0"/>
          <w:numId w:val="5"/>
        </w:numPr>
        <w:suppressAutoHyphens w:val="0"/>
        <w:jc w:val="both"/>
        <w:rPr>
          <w:rFonts w:eastAsia="Arial Unicode MS"/>
          <w:bCs/>
          <w:color w:val="000000"/>
          <w:kern w:val="1"/>
          <w:sz w:val="22"/>
          <w:szCs w:val="22"/>
        </w:rPr>
      </w:pPr>
      <w:r w:rsidRPr="00F02893">
        <w:rPr>
          <w:rFonts w:eastAsia="Arial Unicode MS"/>
          <w:bCs/>
          <w:color w:val="000000"/>
          <w:kern w:val="1"/>
          <w:sz w:val="22"/>
          <w:szCs w:val="22"/>
        </w:rPr>
        <w:t>Po stwierdzeniu, że okoliczności związane z wystąpieniem COVID-19, o których mowa w pkt 1 wpływają na należyte wykonanie umowy, strony niezwłocznie przystępują do rozpoczęcia procesu zmiany umowy zgodnie z art. 15r ustawy z dnia 2 marca 2020 r. o szczególnych rozwiązaniach związanych z zapobieganiem, przeciwdziałaniem i zwalczaniem COVID-19, innych chorób zakaźnych oraz wywołanych nimi sytuacji kryzysowych.</w:t>
      </w:r>
    </w:p>
    <w:p w14:paraId="10F426BC" w14:textId="77777777" w:rsidR="009C5EDC" w:rsidRPr="009C11C7" w:rsidRDefault="009C5EDC" w:rsidP="004E6119">
      <w:pPr>
        <w:numPr>
          <w:ilvl w:val="0"/>
          <w:numId w:val="5"/>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W razie wątpliwości, przyjmuje się, że nie stanowią zmiany umowy następujące zmiany:</w:t>
      </w:r>
    </w:p>
    <w:p w14:paraId="017EC7B4" w14:textId="77777777" w:rsidR="009C5EDC" w:rsidRPr="009C11C7" w:rsidRDefault="009C5EDC" w:rsidP="00B46FA8">
      <w:pPr>
        <w:numPr>
          <w:ilvl w:val="0"/>
          <w:numId w:val="13"/>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danych związanych z obsługą administracyjno-organizacyjną Umowy,</w:t>
      </w:r>
    </w:p>
    <w:p w14:paraId="77BFE9DA" w14:textId="77777777" w:rsidR="009C5EDC" w:rsidRPr="009C11C7" w:rsidRDefault="009C5EDC" w:rsidP="00B46FA8">
      <w:pPr>
        <w:numPr>
          <w:ilvl w:val="0"/>
          <w:numId w:val="13"/>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danych teleadresowych,</w:t>
      </w:r>
    </w:p>
    <w:p w14:paraId="187B4982" w14:textId="77777777" w:rsidR="009C5EDC" w:rsidRPr="009C11C7" w:rsidRDefault="009C5EDC" w:rsidP="00B46FA8">
      <w:pPr>
        <w:numPr>
          <w:ilvl w:val="0"/>
          <w:numId w:val="13"/>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danych rejestrowych,</w:t>
      </w:r>
    </w:p>
    <w:p w14:paraId="4CBFC23D" w14:textId="77777777" w:rsidR="009C5EDC" w:rsidRPr="009C11C7" w:rsidRDefault="009C5EDC" w:rsidP="00B46FA8">
      <w:pPr>
        <w:numPr>
          <w:ilvl w:val="0"/>
          <w:numId w:val="13"/>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będące następstwem sukcesji uniwersalnej po jednej ze stron Umowy.</w:t>
      </w:r>
    </w:p>
    <w:p w14:paraId="738B78F8" w14:textId="77777777" w:rsidR="009C5EDC" w:rsidRPr="009C11C7" w:rsidRDefault="009C5EDC" w:rsidP="004E6119">
      <w:pPr>
        <w:numPr>
          <w:ilvl w:val="0"/>
          <w:numId w:val="5"/>
        </w:numPr>
        <w:suppressAutoHyphens w:val="0"/>
        <w:jc w:val="both"/>
        <w:rPr>
          <w:rFonts w:eastAsia="Arial Unicode MS"/>
          <w:bCs/>
          <w:color w:val="000000"/>
          <w:kern w:val="1"/>
          <w:sz w:val="22"/>
          <w:szCs w:val="22"/>
        </w:rPr>
      </w:pPr>
      <w:r w:rsidRPr="009C11C7">
        <w:rPr>
          <w:rFonts w:eastAsia="Arial Unicode MS"/>
          <w:bCs/>
          <w:color w:val="000000"/>
          <w:kern w:val="1"/>
          <w:sz w:val="22"/>
          <w:szCs w:val="22"/>
        </w:rPr>
        <w:t>Wszelkie zmiany do Umowy wymagają pisemnego aneksu podpisanego przez strony pod rygorem nieważności.</w:t>
      </w:r>
    </w:p>
    <w:p w14:paraId="48ACC7FE" w14:textId="77777777" w:rsidR="009C5EDC" w:rsidRPr="009C11C7" w:rsidRDefault="009C5EDC" w:rsidP="00B46FA8">
      <w:pPr>
        <w:suppressAutoHyphens w:val="0"/>
        <w:rPr>
          <w:bCs/>
          <w:sz w:val="22"/>
          <w:szCs w:val="22"/>
          <w:lang w:eastAsia="pl-PL"/>
        </w:rPr>
      </w:pPr>
    </w:p>
    <w:p w14:paraId="2089861C" w14:textId="6AC5BD07" w:rsidR="009C5EDC" w:rsidRDefault="009C5EDC" w:rsidP="00B46FA8">
      <w:pPr>
        <w:suppressAutoHyphens w:val="0"/>
        <w:jc w:val="center"/>
        <w:rPr>
          <w:b/>
          <w:sz w:val="22"/>
          <w:szCs w:val="22"/>
          <w:lang w:eastAsia="de-DE"/>
        </w:rPr>
      </w:pPr>
      <w:r w:rsidRPr="009C11C7">
        <w:rPr>
          <w:b/>
          <w:sz w:val="22"/>
          <w:szCs w:val="22"/>
          <w:lang w:eastAsia="de-DE"/>
        </w:rPr>
        <w:t>Informacje prawnie chronione]</w:t>
      </w:r>
    </w:p>
    <w:p w14:paraId="55EB1645" w14:textId="77777777" w:rsidR="004E6119" w:rsidRPr="004E6119" w:rsidRDefault="004E6119" w:rsidP="004E6119">
      <w:pPr>
        <w:suppressAutoHyphens w:val="0"/>
        <w:jc w:val="center"/>
        <w:rPr>
          <w:b/>
          <w:sz w:val="22"/>
          <w:szCs w:val="22"/>
          <w:lang w:eastAsia="de-DE"/>
        </w:rPr>
      </w:pPr>
      <w:r w:rsidRPr="004E6119">
        <w:rPr>
          <w:b/>
          <w:sz w:val="22"/>
          <w:szCs w:val="22"/>
          <w:lang w:eastAsia="de-DE"/>
        </w:rPr>
        <w:t>§ 10</w:t>
      </w:r>
    </w:p>
    <w:p w14:paraId="3EF19B99" w14:textId="77777777" w:rsidR="004E6119" w:rsidRPr="009C11C7" w:rsidRDefault="004E6119" w:rsidP="00B46FA8">
      <w:pPr>
        <w:suppressAutoHyphens w:val="0"/>
        <w:jc w:val="center"/>
        <w:rPr>
          <w:b/>
          <w:sz w:val="22"/>
          <w:szCs w:val="22"/>
          <w:lang w:eastAsia="de-DE"/>
        </w:rPr>
      </w:pPr>
    </w:p>
    <w:p w14:paraId="56EAA062"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Umowa jest jawna i podlega udostępnieniu na zasadach określonych w przepisach ustawy z dnia 6 września 2001 r. o dostępie do informacji publicznej.</w:t>
      </w:r>
    </w:p>
    <w:p w14:paraId="0217C2FF"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Wykonawca zobowiązuje się w okresie obowiązywania Umowy oraz po jej wygaśnięciu lub rozwiązaniu, do zachowania w ścisłej tajemnicy wszelkich informacji dotyczących Zamawiającego, obejmujących:</w:t>
      </w:r>
    </w:p>
    <w:p w14:paraId="64A0599F" w14:textId="77777777" w:rsidR="009C5EDC" w:rsidRPr="009C11C7" w:rsidRDefault="009C5EDC" w:rsidP="00B46FA8">
      <w:pPr>
        <w:numPr>
          <w:ilvl w:val="0"/>
          <w:numId w:val="4"/>
        </w:numPr>
        <w:shd w:val="clear" w:color="auto" w:fill="FFFFFF"/>
        <w:suppressAutoHyphens w:val="0"/>
        <w:jc w:val="both"/>
        <w:rPr>
          <w:bCs/>
          <w:sz w:val="22"/>
          <w:szCs w:val="22"/>
          <w:lang w:eastAsia="pl-PL"/>
        </w:rPr>
      </w:pPr>
      <w:r w:rsidRPr="009C11C7">
        <w:rPr>
          <w:bCs/>
          <w:sz w:val="22"/>
          <w:szCs w:val="22"/>
          <w:lang w:eastAsia="pl-PL"/>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C11C7">
        <w:rPr>
          <w:bCs/>
          <w:sz w:val="22"/>
          <w:szCs w:val="22"/>
          <w:lang w:eastAsia="pl-PL"/>
        </w:rPr>
        <w:t>Dz.U.UE</w:t>
      </w:r>
      <w:proofErr w:type="spellEnd"/>
      <w:r w:rsidRPr="009C11C7">
        <w:rPr>
          <w:bCs/>
          <w:sz w:val="22"/>
          <w:szCs w:val="22"/>
          <w:lang w:eastAsia="pl-PL"/>
        </w:rPr>
        <w:t>. z 2016 r., L 119, poz. 1) oraz ustawy z dnia 10 maja 2018 r. o ochronie danych osobowych;</w:t>
      </w:r>
    </w:p>
    <w:p w14:paraId="769B1050" w14:textId="77777777" w:rsidR="009C5EDC" w:rsidRPr="009C11C7" w:rsidRDefault="009C5EDC" w:rsidP="00B46FA8">
      <w:pPr>
        <w:numPr>
          <w:ilvl w:val="0"/>
          <w:numId w:val="4"/>
        </w:numPr>
        <w:shd w:val="clear" w:color="auto" w:fill="FFFFFF"/>
        <w:suppressAutoHyphens w:val="0"/>
        <w:ind w:hanging="357"/>
        <w:jc w:val="both"/>
        <w:rPr>
          <w:bCs/>
          <w:sz w:val="22"/>
          <w:szCs w:val="22"/>
          <w:lang w:eastAsia="pl-PL"/>
        </w:rPr>
      </w:pPr>
      <w:r w:rsidRPr="009C11C7">
        <w:rPr>
          <w:bCs/>
          <w:sz w:val="22"/>
          <w:szCs w:val="22"/>
          <w:lang w:eastAsia="pl-PL"/>
        </w:rPr>
        <w:t>informacje stanowiące tajemnicę przedsiębiorstwa - chronione na podstawie ustawy z dnia 16 kwietnia 1993 r. o zwalczaniu nieuczciwej konkurencji;</w:t>
      </w:r>
    </w:p>
    <w:p w14:paraId="35CDBEF4" w14:textId="77777777" w:rsidR="009C5EDC" w:rsidRPr="009C11C7" w:rsidRDefault="009C5EDC" w:rsidP="00B46FA8">
      <w:pPr>
        <w:numPr>
          <w:ilvl w:val="0"/>
          <w:numId w:val="4"/>
        </w:numPr>
        <w:shd w:val="clear" w:color="auto" w:fill="FFFFFF"/>
        <w:suppressAutoHyphens w:val="0"/>
        <w:ind w:hanging="357"/>
        <w:jc w:val="both"/>
        <w:rPr>
          <w:bCs/>
          <w:sz w:val="22"/>
          <w:szCs w:val="22"/>
          <w:lang w:eastAsia="pl-PL"/>
        </w:rPr>
      </w:pPr>
      <w:r w:rsidRPr="009C11C7">
        <w:rPr>
          <w:bCs/>
          <w:sz w:val="22"/>
          <w:szCs w:val="22"/>
          <w:lang w:eastAsia="pl-PL"/>
        </w:rPr>
        <w:t>informacje, które mogą mieć wpływ na funkcjonowanie lub stan bezpieczeństwa Zamawiającego.</w:t>
      </w:r>
    </w:p>
    <w:p w14:paraId="31237414"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Informacje, o których mowa w ust. 2 zwane są dalej „informacjami prawnie chronionymi".</w:t>
      </w:r>
    </w:p>
    <w:p w14:paraId="3828EA26"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lastRenderedPageBreak/>
        <w:t>Wykonawca oświadcza, że posiada wdrożoną i </w:t>
      </w:r>
      <w:r w:rsidRPr="002972E8">
        <w:rPr>
          <w:bCs/>
          <w:sz w:val="22"/>
          <w:szCs w:val="22"/>
          <w:lang w:eastAsia="de-DE"/>
        </w:rPr>
        <w:t xml:space="preserve">udokumentowaną politykę bezpieczeństwa </w:t>
      </w:r>
      <w:r w:rsidRPr="009C11C7">
        <w:rPr>
          <w:bCs/>
          <w:sz w:val="22"/>
          <w:szCs w:val="22"/>
          <w:lang w:eastAsia="de-DE"/>
        </w:rPr>
        <w:t>informacji na dowód czego może przedstawić do wglądu Zamawiającego, na jego żądanie, stosowną dokumentację.</w:t>
      </w:r>
    </w:p>
    <w:p w14:paraId="14AB8734"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Informacje prawnie chronione mogą być udostępnione jedynie na podstawie stosownych przepisów prawa tylko w zakresie niezbędnym dla należytego wykonania przedmiotu umowy.</w:t>
      </w:r>
    </w:p>
    <w:p w14:paraId="136E8FBD"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Obowiązek zachowania poufności nie dotyczy informacji ujawnionych publicznie, czy powszechnie znanych i trwa także po wykonaniu Umowy.</w:t>
      </w:r>
    </w:p>
    <w:p w14:paraId="138D01D5"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Wykonawca zobowiązany jest do realizacji postanowień umowy z zachowaniem należytej staranności, jak również zabezpieczenia i zachowania w tajemnicy - zarówno w trakcie trwania umowy, jak i po jej ustaniu - wszelkich informacji i danych osobowych, nie będących jawnymi, do których uzyska dostęp w związku z realizacją umowy.</w:t>
      </w:r>
    </w:p>
    <w:p w14:paraId="238BF663"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Ujawnianie informacji prawnie chronionych, niezależnie od sposobu ich ujawnienia, w celu innym niż należyte wykonanie umowy, jest co do zasady niedopuszczalne chyba, że Zamawiający uprzednio wyrazi na to zgodę w formie pisemnej pod rygorem nieważności.</w:t>
      </w:r>
    </w:p>
    <w:p w14:paraId="4B77FBAC"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54FEC8CE"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4D6A6013"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04F49F8F"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razie powzięcia przez Stronę wiedzy o nieuprawnionym ujawnieniu informacji prawnie chronionych zobowiązana jest ona niezwłocznie powiadomić o tym fakcie drugą Stronę w celu umożliwienia jej podjęcia stosowanych środków zapobiegawczych.</w:t>
      </w:r>
    </w:p>
    <w:p w14:paraId="3799DE95"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Powierzone Wykonawcy dane osobowe mogą być przetwarzane wyłącznie w celu należytego wykonania umowy.</w:t>
      </w:r>
    </w:p>
    <w:p w14:paraId="24FCC55C"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 ww. przepisów.</w:t>
      </w:r>
    </w:p>
    <w:p w14:paraId="073A69EB" w14:textId="51F2787C" w:rsidR="009C5EDC" w:rsidRDefault="009C5EDC" w:rsidP="00B46FA8">
      <w:pPr>
        <w:suppressAutoHyphens w:val="0"/>
        <w:jc w:val="center"/>
        <w:rPr>
          <w:rFonts w:eastAsia="Calibri"/>
          <w:b/>
          <w:sz w:val="22"/>
          <w:szCs w:val="22"/>
          <w:lang w:eastAsia="en-US"/>
        </w:rPr>
      </w:pPr>
      <w:r w:rsidRPr="009C11C7">
        <w:rPr>
          <w:rFonts w:eastAsia="Calibri"/>
          <w:b/>
          <w:sz w:val="22"/>
          <w:szCs w:val="22"/>
          <w:lang w:eastAsia="en-US"/>
        </w:rPr>
        <w:t xml:space="preserve">Klauzula </w:t>
      </w:r>
      <w:proofErr w:type="spellStart"/>
      <w:r w:rsidRPr="009C11C7">
        <w:rPr>
          <w:rFonts w:eastAsia="Calibri"/>
          <w:b/>
          <w:sz w:val="22"/>
          <w:szCs w:val="22"/>
          <w:lang w:eastAsia="en-US"/>
        </w:rPr>
        <w:t>salwatoryjna</w:t>
      </w:r>
      <w:proofErr w:type="spellEnd"/>
    </w:p>
    <w:p w14:paraId="5E04FE6B" w14:textId="675FF981" w:rsidR="004E6119" w:rsidRPr="009C11C7" w:rsidRDefault="004E6119" w:rsidP="004E6119">
      <w:pPr>
        <w:suppressAutoHyphens w:val="0"/>
        <w:jc w:val="center"/>
        <w:rPr>
          <w:rFonts w:eastAsia="Calibri"/>
          <w:b/>
          <w:sz w:val="22"/>
          <w:szCs w:val="22"/>
          <w:lang w:eastAsia="en-US"/>
        </w:rPr>
      </w:pPr>
      <w:r w:rsidRPr="004E6119">
        <w:rPr>
          <w:rFonts w:eastAsia="Calibri"/>
          <w:b/>
          <w:sz w:val="22"/>
          <w:szCs w:val="22"/>
          <w:lang w:eastAsia="en-US"/>
        </w:rPr>
        <w:t>§ 11</w:t>
      </w:r>
    </w:p>
    <w:p w14:paraId="66FE07E7" w14:textId="77777777" w:rsidR="009C5EDC" w:rsidRPr="009C11C7" w:rsidRDefault="009C5EDC" w:rsidP="00B46FA8">
      <w:pPr>
        <w:numPr>
          <w:ilvl w:val="0"/>
          <w:numId w:val="15"/>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t>W razie gdyby którekolwiek z postanowień niniejszej Umowy było lub miało stać się nieważne, ważność całej Umowy pozostaje przez to w pozostałej części nienaruszona.</w:t>
      </w:r>
    </w:p>
    <w:p w14:paraId="3A821737" w14:textId="77777777" w:rsidR="009C5EDC" w:rsidRPr="009C11C7" w:rsidRDefault="009C5EDC" w:rsidP="00B46FA8">
      <w:pPr>
        <w:numPr>
          <w:ilvl w:val="0"/>
          <w:numId w:val="15"/>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2BC15AD8" w14:textId="77777777" w:rsidR="00F85562" w:rsidRDefault="00F85562" w:rsidP="00B46FA8">
      <w:pPr>
        <w:suppressAutoHyphens w:val="0"/>
        <w:jc w:val="center"/>
        <w:rPr>
          <w:b/>
          <w:sz w:val="22"/>
          <w:szCs w:val="22"/>
          <w:lang w:eastAsia="pl-PL"/>
        </w:rPr>
      </w:pPr>
    </w:p>
    <w:p w14:paraId="6F2660BE" w14:textId="5AC84957" w:rsidR="009C5EDC" w:rsidRDefault="009C5EDC" w:rsidP="00B46FA8">
      <w:pPr>
        <w:suppressAutoHyphens w:val="0"/>
        <w:jc w:val="center"/>
        <w:rPr>
          <w:b/>
          <w:sz w:val="22"/>
          <w:szCs w:val="22"/>
          <w:lang w:eastAsia="pl-PL"/>
        </w:rPr>
      </w:pPr>
      <w:r w:rsidRPr="009C11C7">
        <w:rPr>
          <w:b/>
          <w:sz w:val="22"/>
          <w:szCs w:val="22"/>
          <w:lang w:eastAsia="pl-PL"/>
        </w:rPr>
        <w:t>Adres do korespondencji</w:t>
      </w:r>
    </w:p>
    <w:p w14:paraId="50B27E8C" w14:textId="670D728D" w:rsidR="004E6119" w:rsidRPr="009C11C7" w:rsidRDefault="004E6119" w:rsidP="004E6119">
      <w:pPr>
        <w:suppressAutoHyphens w:val="0"/>
        <w:jc w:val="center"/>
        <w:rPr>
          <w:b/>
          <w:sz w:val="22"/>
          <w:szCs w:val="22"/>
          <w:lang w:eastAsia="pl-PL"/>
        </w:rPr>
      </w:pPr>
      <w:r w:rsidRPr="004E6119">
        <w:rPr>
          <w:b/>
          <w:sz w:val="22"/>
          <w:szCs w:val="22"/>
          <w:lang w:eastAsia="pl-PL"/>
        </w:rPr>
        <w:t>§ 12</w:t>
      </w:r>
    </w:p>
    <w:p w14:paraId="2E5A48D1" w14:textId="77777777" w:rsidR="009C5EDC" w:rsidRPr="009C11C7" w:rsidRDefault="009C5EDC" w:rsidP="00B46FA8">
      <w:pPr>
        <w:suppressAutoHyphens w:val="0"/>
        <w:jc w:val="both"/>
        <w:rPr>
          <w:bCs/>
          <w:sz w:val="22"/>
          <w:szCs w:val="22"/>
          <w:lang w:eastAsia="pl-PL"/>
        </w:rPr>
      </w:pPr>
      <w:r w:rsidRPr="009C11C7">
        <w:rPr>
          <w:bCs/>
          <w:sz w:val="22"/>
          <w:szCs w:val="22"/>
          <w:lang w:eastAsia="pl-PL"/>
        </w:rPr>
        <w:t>Strony podają jako adresy do korespondencji adresy wskazane we wstępie do niniejszej umowy. Każda ze stron zobowiązana jest do powiadomienia drugiej strony o zmianie adresu. W przypadku zaniechania zawiadomienia skuteczne jest skierowanie oświadczenia na ostatni znany drugiej stronie adres.</w:t>
      </w:r>
    </w:p>
    <w:p w14:paraId="731AB47C" w14:textId="77777777" w:rsidR="004E6119" w:rsidRDefault="004E6119" w:rsidP="004E6119">
      <w:pPr>
        <w:suppressAutoHyphens w:val="0"/>
        <w:jc w:val="center"/>
        <w:rPr>
          <w:b/>
          <w:bCs/>
          <w:sz w:val="22"/>
          <w:szCs w:val="22"/>
          <w:lang w:eastAsia="pl-PL"/>
        </w:rPr>
      </w:pPr>
    </w:p>
    <w:p w14:paraId="58A85410" w14:textId="628AFD5E" w:rsidR="009C5EDC" w:rsidRPr="004E6119" w:rsidRDefault="004E6119" w:rsidP="004E6119">
      <w:pPr>
        <w:suppressAutoHyphens w:val="0"/>
        <w:jc w:val="center"/>
        <w:rPr>
          <w:b/>
          <w:bCs/>
          <w:sz w:val="22"/>
          <w:szCs w:val="22"/>
          <w:lang w:eastAsia="pl-PL"/>
        </w:rPr>
      </w:pPr>
      <w:r w:rsidRPr="004E6119">
        <w:rPr>
          <w:b/>
          <w:bCs/>
          <w:sz w:val="22"/>
          <w:szCs w:val="22"/>
          <w:lang w:eastAsia="pl-PL"/>
        </w:rPr>
        <w:t>§ 1</w:t>
      </w:r>
      <w:r>
        <w:rPr>
          <w:b/>
          <w:bCs/>
          <w:sz w:val="22"/>
          <w:szCs w:val="22"/>
          <w:lang w:eastAsia="pl-PL"/>
        </w:rPr>
        <w:t>3</w:t>
      </w:r>
    </w:p>
    <w:p w14:paraId="442BAD54" w14:textId="77777777" w:rsidR="009C5EDC" w:rsidRPr="009C11C7" w:rsidRDefault="009C5EDC" w:rsidP="00B46FA8">
      <w:pPr>
        <w:numPr>
          <w:ilvl w:val="0"/>
          <w:numId w:val="12"/>
        </w:numPr>
        <w:tabs>
          <w:tab w:val="left" w:pos="426"/>
        </w:tabs>
        <w:suppressAutoHyphens w:val="0"/>
        <w:ind w:left="426" w:hanging="426"/>
        <w:jc w:val="both"/>
        <w:rPr>
          <w:bCs/>
          <w:sz w:val="22"/>
          <w:szCs w:val="22"/>
          <w:lang w:eastAsia="pl-PL"/>
        </w:rPr>
      </w:pPr>
      <w:r w:rsidRPr="009C11C7">
        <w:rPr>
          <w:bCs/>
          <w:sz w:val="22"/>
          <w:szCs w:val="22"/>
          <w:lang w:eastAsia="pl-PL"/>
        </w:rPr>
        <w:t>Wszelkie spory powstałe w związku z umową będą rozstrzygane przez Sąd właściwy ze względu na siedzibę Zamawiającego.</w:t>
      </w:r>
    </w:p>
    <w:p w14:paraId="5AA53F3D" w14:textId="77777777" w:rsidR="009C5EDC" w:rsidRPr="009C11C7" w:rsidRDefault="009C5EDC" w:rsidP="00B46FA8">
      <w:pPr>
        <w:numPr>
          <w:ilvl w:val="0"/>
          <w:numId w:val="12"/>
        </w:numPr>
        <w:tabs>
          <w:tab w:val="left" w:pos="426"/>
        </w:tabs>
        <w:suppressAutoHyphens w:val="0"/>
        <w:ind w:left="426" w:hanging="426"/>
        <w:jc w:val="both"/>
        <w:rPr>
          <w:bCs/>
          <w:sz w:val="22"/>
          <w:szCs w:val="22"/>
          <w:lang w:eastAsia="pl-PL"/>
        </w:rPr>
      </w:pPr>
      <w:r w:rsidRPr="009C11C7">
        <w:rPr>
          <w:bCs/>
          <w:sz w:val="22"/>
          <w:szCs w:val="22"/>
          <w:lang w:eastAsia="pl-PL"/>
        </w:rPr>
        <w:lastRenderedPageBreak/>
        <w:t xml:space="preserve">W sprawach nieuregulowanych niniejszą umową mają zastosowanie przepisy Kodeksu Cywilnego, ustawy z dnia 11 września 2019 r. – Prawo zamówień publicznych wraz z przepisami wykonawczymi i inne obowiązujące przepisy prawa. </w:t>
      </w:r>
    </w:p>
    <w:p w14:paraId="1077EB31" w14:textId="77777777" w:rsidR="009C5EDC" w:rsidRPr="009C11C7" w:rsidRDefault="009C5EDC" w:rsidP="00B46FA8">
      <w:pPr>
        <w:numPr>
          <w:ilvl w:val="0"/>
          <w:numId w:val="12"/>
        </w:numPr>
        <w:tabs>
          <w:tab w:val="left" w:pos="426"/>
        </w:tabs>
        <w:suppressAutoHyphens w:val="0"/>
        <w:ind w:left="426" w:hanging="426"/>
        <w:jc w:val="both"/>
        <w:rPr>
          <w:bCs/>
          <w:sz w:val="22"/>
          <w:szCs w:val="22"/>
          <w:lang w:eastAsia="pl-PL"/>
        </w:rPr>
      </w:pPr>
      <w:r w:rsidRPr="009C11C7">
        <w:rPr>
          <w:bCs/>
          <w:sz w:val="22"/>
          <w:szCs w:val="22"/>
          <w:lang w:eastAsia="pl-PL"/>
        </w:rPr>
        <w:t>Umowa sporządzona została w dwóch jednobrzmiących egzemplarzach, po jednym dla każdej ze stron.</w:t>
      </w:r>
    </w:p>
    <w:p w14:paraId="63867D15" w14:textId="77777777" w:rsidR="00306EDF" w:rsidRDefault="00306EDF" w:rsidP="00B46FA8">
      <w:pPr>
        <w:rPr>
          <w:sz w:val="22"/>
          <w:szCs w:val="22"/>
        </w:rPr>
      </w:pPr>
    </w:p>
    <w:p w14:paraId="39797701" w14:textId="77777777" w:rsidR="00F85562" w:rsidRDefault="00F85562" w:rsidP="00B46FA8">
      <w:pPr>
        <w:rPr>
          <w:sz w:val="22"/>
          <w:szCs w:val="22"/>
        </w:rPr>
      </w:pPr>
    </w:p>
    <w:p w14:paraId="03D73C2E" w14:textId="77777777" w:rsidR="00F85562" w:rsidRDefault="00F85562" w:rsidP="00B46FA8">
      <w:pPr>
        <w:rPr>
          <w:sz w:val="22"/>
          <w:szCs w:val="22"/>
        </w:rPr>
      </w:pPr>
    </w:p>
    <w:p w14:paraId="732C69E1" w14:textId="77777777" w:rsidR="00F85562" w:rsidRPr="00F85562" w:rsidRDefault="00F85562" w:rsidP="00F85562">
      <w:pPr>
        <w:spacing w:line="300" w:lineRule="exact"/>
        <w:ind w:firstLine="340"/>
        <w:jc w:val="both"/>
        <w:rPr>
          <w:b/>
          <w:sz w:val="22"/>
          <w:szCs w:val="22"/>
        </w:rPr>
      </w:pPr>
      <w:r w:rsidRPr="00F85562">
        <w:rPr>
          <w:b/>
          <w:sz w:val="22"/>
          <w:szCs w:val="22"/>
        </w:rPr>
        <w:t>WYKONAWCA</w:t>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t>ZAMAWIAJĄCY</w:t>
      </w:r>
    </w:p>
    <w:p w14:paraId="09E6CD49" w14:textId="77777777" w:rsidR="00F85562" w:rsidRPr="00F85562" w:rsidRDefault="00F85562" w:rsidP="00F85562">
      <w:pPr>
        <w:spacing w:line="300" w:lineRule="exact"/>
        <w:ind w:firstLine="340"/>
        <w:jc w:val="both"/>
        <w:rPr>
          <w:b/>
          <w:sz w:val="22"/>
          <w:szCs w:val="22"/>
        </w:rPr>
      </w:pPr>
    </w:p>
    <w:p w14:paraId="765E1666" w14:textId="77777777" w:rsidR="00F85562" w:rsidRPr="00F85562" w:rsidRDefault="00F85562" w:rsidP="00F85562">
      <w:pPr>
        <w:spacing w:line="300" w:lineRule="exact"/>
        <w:ind w:firstLine="340"/>
        <w:jc w:val="both"/>
        <w:rPr>
          <w:b/>
          <w:sz w:val="22"/>
          <w:szCs w:val="22"/>
        </w:rPr>
      </w:pPr>
    </w:p>
    <w:p w14:paraId="128E3FB1" w14:textId="77777777" w:rsidR="00F85562" w:rsidRDefault="00F85562" w:rsidP="00F85562">
      <w:pPr>
        <w:spacing w:line="300" w:lineRule="exact"/>
        <w:jc w:val="both"/>
        <w:rPr>
          <w:b/>
          <w:sz w:val="22"/>
          <w:szCs w:val="22"/>
        </w:rPr>
      </w:pPr>
    </w:p>
    <w:p w14:paraId="762E2DDB" w14:textId="77777777" w:rsidR="00F85562" w:rsidRPr="00F85562" w:rsidRDefault="00F85562" w:rsidP="00F85562">
      <w:pPr>
        <w:spacing w:line="300" w:lineRule="exact"/>
        <w:jc w:val="both"/>
        <w:rPr>
          <w:b/>
          <w:sz w:val="22"/>
          <w:szCs w:val="22"/>
        </w:rPr>
      </w:pPr>
    </w:p>
    <w:p w14:paraId="64A2327A" w14:textId="77777777" w:rsidR="00F85562" w:rsidRPr="00F85562" w:rsidRDefault="00F85562" w:rsidP="00F85562">
      <w:pPr>
        <w:spacing w:line="300" w:lineRule="exact"/>
        <w:ind w:firstLine="340"/>
        <w:jc w:val="both"/>
        <w:rPr>
          <w:sz w:val="22"/>
          <w:szCs w:val="22"/>
        </w:rPr>
      </w:pPr>
      <w:r w:rsidRPr="00F85562">
        <w:rPr>
          <w:sz w:val="22"/>
          <w:szCs w:val="22"/>
        </w:rPr>
        <w:t>............................</w:t>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t>..............................</w:t>
      </w:r>
    </w:p>
    <w:p w14:paraId="3D775F57" w14:textId="77777777" w:rsidR="00F85562" w:rsidRPr="00F85562" w:rsidRDefault="00F85562" w:rsidP="00F85562">
      <w:pPr>
        <w:spacing w:line="300" w:lineRule="exact"/>
        <w:jc w:val="both"/>
        <w:rPr>
          <w:b/>
          <w:sz w:val="22"/>
          <w:szCs w:val="22"/>
        </w:rPr>
      </w:pPr>
    </w:p>
    <w:p w14:paraId="27917176" w14:textId="77777777" w:rsidR="00F85562" w:rsidRPr="00F85562" w:rsidRDefault="00F85562" w:rsidP="00F85562">
      <w:pPr>
        <w:spacing w:line="300" w:lineRule="exact"/>
        <w:jc w:val="both"/>
        <w:rPr>
          <w:b/>
          <w:sz w:val="22"/>
          <w:szCs w:val="22"/>
        </w:rPr>
      </w:pPr>
    </w:p>
    <w:p w14:paraId="11BA8214" w14:textId="77777777" w:rsidR="00F85562" w:rsidRPr="00F85562" w:rsidRDefault="00F85562" w:rsidP="00F85562">
      <w:pPr>
        <w:spacing w:line="300" w:lineRule="exact"/>
        <w:jc w:val="both"/>
        <w:rPr>
          <w:b/>
          <w:sz w:val="22"/>
          <w:szCs w:val="22"/>
        </w:rPr>
      </w:pPr>
    </w:p>
    <w:p w14:paraId="6C67EFCA" w14:textId="77777777" w:rsidR="00F85562" w:rsidRDefault="00F85562" w:rsidP="00F85562">
      <w:pPr>
        <w:spacing w:line="300" w:lineRule="exact"/>
        <w:jc w:val="both"/>
        <w:rPr>
          <w:b/>
          <w:sz w:val="22"/>
          <w:szCs w:val="22"/>
        </w:rPr>
      </w:pPr>
    </w:p>
    <w:p w14:paraId="6A670028" w14:textId="77777777" w:rsidR="00F85562" w:rsidRDefault="00F85562" w:rsidP="00F85562">
      <w:pPr>
        <w:spacing w:line="300" w:lineRule="exact"/>
        <w:jc w:val="both"/>
        <w:rPr>
          <w:b/>
          <w:sz w:val="22"/>
          <w:szCs w:val="22"/>
        </w:rPr>
      </w:pPr>
    </w:p>
    <w:p w14:paraId="0C7DEE67" w14:textId="77777777" w:rsidR="00F85562" w:rsidRPr="00F85562" w:rsidRDefault="00F85562" w:rsidP="00F85562">
      <w:pPr>
        <w:spacing w:line="300" w:lineRule="exact"/>
        <w:jc w:val="both"/>
        <w:rPr>
          <w:b/>
          <w:sz w:val="22"/>
          <w:szCs w:val="22"/>
        </w:rPr>
      </w:pPr>
    </w:p>
    <w:p w14:paraId="562FA029" w14:textId="77777777" w:rsidR="00F85562" w:rsidRPr="00F85562" w:rsidRDefault="00F85562" w:rsidP="00F85562">
      <w:pPr>
        <w:spacing w:line="300" w:lineRule="exact"/>
        <w:jc w:val="both"/>
        <w:rPr>
          <w:b/>
        </w:rPr>
      </w:pPr>
      <w:r w:rsidRPr="00F85562">
        <w:rPr>
          <w:b/>
        </w:rPr>
        <w:t>Załączniki:</w:t>
      </w:r>
    </w:p>
    <w:p w14:paraId="7C202E51" w14:textId="77777777" w:rsidR="00F85562" w:rsidRPr="00F85562" w:rsidRDefault="00F85562" w:rsidP="00F85562">
      <w:pPr>
        <w:numPr>
          <w:ilvl w:val="0"/>
          <w:numId w:val="24"/>
        </w:numPr>
        <w:spacing w:line="300" w:lineRule="exact"/>
        <w:ind w:left="426"/>
        <w:jc w:val="both"/>
      </w:pPr>
      <w:r w:rsidRPr="00F85562">
        <w:t>Formularz Ofertowy</w:t>
      </w:r>
    </w:p>
    <w:p w14:paraId="799DC911" w14:textId="77777777" w:rsidR="00F85562" w:rsidRDefault="00F85562" w:rsidP="00F85562">
      <w:pPr>
        <w:numPr>
          <w:ilvl w:val="0"/>
          <w:numId w:val="24"/>
        </w:numPr>
        <w:spacing w:line="300" w:lineRule="exact"/>
        <w:ind w:left="426"/>
        <w:jc w:val="both"/>
      </w:pPr>
      <w:r w:rsidRPr="00F85562">
        <w:t>Formularz asortymentowo-ilościowy</w:t>
      </w:r>
    </w:p>
    <w:p w14:paraId="2DCB9F44" w14:textId="77777777" w:rsidR="00F85562" w:rsidRPr="009C11C7" w:rsidRDefault="00F85562" w:rsidP="00B46FA8">
      <w:pPr>
        <w:rPr>
          <w:sz w:val="22"/>
          <w:szCs w:val="22"/>
        </w:rPr>
      </w:pPr>
    </w:p>
    <w:sectPr w:rsidR="00F85562" w:rsidRPr="009C11C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99BB8" w14:textId="77777777" w:rsidR="00441BCC" w:rsidRDefault="00441BCC" w:rsidP="009C5EDC">
      <w:r>
        <w:separator/>
      </w:r>
    </w:p>
  </w:endnote>
  <w:endnote w:type="continuationSeparator" w:id="0">
    <w:p w14:paraId="42BF097C" w14:textId="77777777" w:rsidR="00441BCC" w:rsidRDefault="00441BCC" w:rsidP="009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633336"/>
      <w:docPartObj>
        <w:docPartGallery w:val="Page Numbers (Bottom of Page)"/>
        <w:docPartUnique/>
      </w:docPartObj>
    </w:sdtPr>
    <w:sdtEndPr/>
    <w:sdtContent>
      <w:p w14:paraId="46FE6F3E" w14:textId="77777777" w:rsidR="00441BCC" w:rsidRDefault="00441BCC">
        <w:pPr>
          <w:pStyle w:val="Stopka"/>
          <w:jc w:val="right"/>
        </w:pPr>
        <w:r>
          <w:fldChar w:fldCharType="begin"/>
        </w:r>
        <w:r>
          <w:instrText>PAGE   \* MERGEFORMAT</w:instrText>
        </w:r>
        <w:r>
          <w:fldChar w:fldCharType="separate"/>
        </w:r>
        <w:r>
          <w:t>2</w:t>
        </w:r>
        <w:r>
          <w:fldChar w:fldCharType="end"/>
        </w:r>
      </w:p>
    </w:sdtContent>
  </w:sdt>
  <w:p w14:paraId="29FE786A" w14:textId="77777777" w:rsidR="00441BCC" w:rsidRDefault="00441B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9BA95" w14:textId="77777777" w:rsidR="00441BCC" w:rsidRDefault="00441BCC" w:rsidP="009C5EDC">
      <w:r>
        <w:separator/>
      </w:r>
    </w:p>
  </w:footnote>
  <w:footnote w:type="continuationSeparator" w:id="0">
    <w:p w14:paraId="3D04E7C0" w14:textId="77777777" w:rsidR="00441BCC" w:rsidRDefault="00441BCC" w:rsidP="009C5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3"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singleLevel"/>
    <w:tmpl w:val="0000000C"/>
    <w:lvl w:ilvl="0">
      <w:start w:val="1"/>
      <w:numFmt w:val="decimal"/>
      <w:lvlText w:val="%1."/>
      <w:lvlJc w:val="left"/>
      <w:pPr>
        <w:tabs>
          <w:tab w:val="num" w:pos="340"/>
        </w:tabs>
        <w:ind w:left="340" w:hanging="340"/>
      </w:pPr>
      <w:rPr>
        <w:b w:val="0"/>
      </w:rPr>
    </w:lvl>
  </w:abstractNum>
  <w:abstractNum w:abstractNumId="5"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8"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9" w15:restartNumberingAfterBreak="0">
    <w:nsid w:val="09B0639B"/>
    <w:multiLevelType w:val="multilevel"/>
    <w:tmpl w:val="FC92EF2E"/>
    <w:lvl w:ilvl="0">
      <w:start w:val="1"/>
      <w:numFmt w:val="decimal"/>
      <w:lvlText w:val="%1)"/>
      <w:lvlJc w:val="left"/>
      <w:pPr>
        <w:tabs>
          <w:tab w:val="num" w:pos="0"/>
        </w:tabs>
        <w:ind w:left="1080" w:hanging="360"/>
      </w:pPr>
      <w:rPr>
        <w:i w:val="0"/>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0" w15:restartNumberingAfterBreak="0">
    <w:nsid w:val="0CF66D62"/>
    <w:multiLevelType w:val="multilevel"/>
    <w:tmpl w:val="0ACECAC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5A2762"/>
    <w:multiLevelType w:val="hybridMultilevel"/>
    <w:tmpl w:val="8C287F16"/>
    <w:lvl w:ilvl="0" w:tplc="6096F5D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EB920854">
      <w:start w:val="15"/>
      <w:numFmt w:val="upperRoman"/>
      <w:lvlText w:val="%3."/>
      <w:lvlJc w:val="left"/>
      <w:pPr>
        <w:tabs>
          <w:tab w:val="num" w:pos="2340"/>
        </w:tabs>
        <w:ind w:left="2340" w:hanging="72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181D4F81"/>
    <w:multiLevelType w:val="hybridMultilevel"/>
    <w:tmpl w:val="C0DAE014"/>
    <w:lvl w:ilvl="0" w:tplc="52AC24D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58175A"/>
    <w:multiLevelType w:val="singleLevel"/>
    <w:tmpl w:val="0000000C"/>
    <w:lvl w:ilvl="0">
      <w:start w:val="1"/>
      <w:numFmt w:val="decimal"/>
      <w:lvlText w:val="%1."/>
      <w:lvlJc w:val="left"/>
      <w:pPr>
        <w:tabs>
          <w:tab w:val="num" w:pos="340"/>
        </w:tabs>
        <w:ind w:left="340" w:hanging="340"/>
      </w:pPr>
      <w:rPr>
        <w:b w:val="0"/>
      </w:rPr>
    </w:lvl>
  </w:abstractNum>
  <w:abstractNum w:abstractNumId="14" w15:restartNumberingAfterBreak="0">
    <w:nsid w:val="1CCB583E"/>
    <w:multiLevelType w:val="hybridMultilevel"/>
    <w:tmpl w:val="2C7AB796"/>
    <w:lvl w:ilvl="0" w:tplc="04150017">
      <w:start w:val="1"/>
      <w:numFmt w:val="lowerLetter"/>
      <w:lvlText w:val="%1)"/>
      <w:lvlJc w:val="left"/>
      <w:pPr>
        <w:tabs>
          <w:tab w:val="num" w:pos="1428"/>
        </w:tabs>
        <w:ind w:left="1428" w:hanging="360"/>
      </w:pPr>
      <w:rPr>
        <w:rFonts w:hint="default"/>
        <w:b w:val="0"/>
        <w:i w:val="0"/>
      </w:rPr>
    </w:lvl>
    <w:lvl w:ilvl="1" w:tplc="04150019">
      <w:start w:val="1"/>
      <w:numFmt w:val="lowerLetter"/>
      <w:lvlText w:val="%2."/>
      <w:lvlJc w:val="left"/>
      <w:pPr>
        <w:tabs>
          <w:tab w:val="num" w:pos="1428"/>
        </w:tabs>
        <w:ind w:left="1428" w:hanging="360"/>
      </w:pPr>
      <w:rPr>
        <w:rFonts w:hint="default"/>
      </w:r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15"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712A98"/>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25835677"/>
    <w:multiLevelType w:val="hybridMultilevel"/>
    <w:tmpl w:val="8690A57C"/>
    <w:lvl w:ilvl="0" w:tplc="A4AE0F4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BC26638"/>
    <w:multiLevelType w:val="hybridMultilevel"/>
    <w:tmpl w:val="403457E2"/>
    <w:lvl w:ilvl="0" w:tplc="4A18131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3DB46B06"/>
    <w:multiLevelType w:val="hybridMultilevel"/>
    <w:tmpl w:val="41B4E4BC"/>
    <w:lvl w:ilvl="0" w:tplc="3A3C8226">
      <w:start w:val="2"/>
      <w:numFmt w:val="decimal"/>
      <w:lvlText w:val="%1)"/>
      <w:lvlJc w:val="left"/>
      <w:pPr>
        <w:tabs>
          <w:tab w:val="num" w:pos="1068"/>
        </w:tabs>
        <w:ind w:left="106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4BB17C23"/>
    <w:multiLevelType w:val="multilevel"/>
    <w:tmpl w:val="26D2C3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D60853"/>
    <w:multiLevelType w:val="hybridMultilevel"/>
    <w:tmpl w:val="2EC2548C"/>
    <w:lvl w:ilvl="0" w:tplc="4A5E7768">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874564"/>
    <w:multiLevelType w:val="hybridMultilevel"/>
    <w:tmpl w:val="C0228482"/>
    <w:lvl w:ilvl="0" w:tplc="04150011">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841850"/>
    <w:multiLevelType w:val="hybridMultilevel"/>
    <w:tmpl w:val="DD7A1562"/>
    <w:lvl w:ilvl="0" w:tplc="04150011">
      <w:start w:val="1"/>
      <w:numFmt w:val="decimal"/>
      <w:lvlText w:val="%1)"/>
      <w:lvlJc w:val="left"/>
      <w:pPr>
        <w:tabs>
          <w:tab w:val="num" w:pos="1068"/>
        </w:tabs>
        <w:ind w:left="1068" w:hanging="360"/>
      </w:pPr>
      <w:rPr>
        <w:rFonts w:hint="default"/>
        <w:b w:val="0"/>
        <w:i w:val="0"/>
      </w:rPr>
    </w:lvl>
    <w:lvl w:ilvl="1" w:tplc="04150019">
      <w:start w:val="1"/>
      <w:numFmt w:val="lowerLetter"/>
      <w:lvlText w:val="%2."/>
      <w:lvlJc w:val="left"/>
      <w:pPr>
        <w:tabs>
          <w:tab w:val="num" w:pos="1068"/>
        </w:tabs>
        <w:ind w:left="1068" w:hanging="360"/>
      </w:pPr>
      <w:rPr>
        <w:rFonts w:hint="default"/>
      </w:rPr>
    </w:lvl>
    <w:lvl w:ilvl="2" w:tplc="0415001B" w:tentative="1">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27" w15:restartNumberingAfterBreak="0">
    <w:nsid w:val="604325DE"/>
    <w:multiLevelType w:val="hybridMultilevel"/>
    <w:tmpl w:val="3C804B12"/>
    <w:lvl w:ilvl="0" w:tplc="70CA8540">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96D4335"/>
    <w:multiLevelType w:val="hybridMultilevel"/>
    <w:tmpl w:val="77A457F2"/>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9" w15:restartNumberingAfterBreak="0">
    <w:nsid w:val="6A324605"/>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056C4E"/>
    <w:multiLevelType w:val="singleLevel"/>
    <w:tmpl w:val="42DC56B4"/>
    <w:lvl w:ilvl="0">
      <w:start w:val="1"/>
      <w:numFmt w:val="decimal"/>
      <w:lvlText w:val="%1."/>
      <w:lvlJc w:val="left"/>
      <w:pPr>
        <w:tabs>
          <w:tab w:val="num" w:pos="360"/>
        </w:tabs>
        <w:ind w:left="360" w:hanging="360"/>
      </w:pPr>
      <w:rPr>
        <w:rFonts w:hint="default"/>
        <w:b w:val="0"/>
        <w:i w:val="0"/>
      </w:rPr>
    </w:lvl>
  </w:abstractNum>
  <w:abstractNum w:abstractNumId="31" w15:restartNumberingAfterBreak="0">
    <w:nsid w:val="6B5A2494"/>
    <w:multiLevelType w:val="hybridMultilevel"/>
    <w:tmpl w:val="532ADA08"/>
    <w:lvl w:ilvl="0" w:tplc="F470F700">
      <w:start w:val="1"/>
      <w:numFmt w:val="decimal"/>
      <w:lvlText w:val="%1."/>
      <w:lvlJc w:val="left"/>
      <w:pPr>
        <w:tabs>
          <w:tab w:val="num" w:pos="435"/>
        </w:tabs>
        <w:ind w:left="435" w:hanging="360"/>
      </w:pPr>
      <w:rPr>
        <w:b w:val="0"/>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97F4473"/>
    <w:multiLevelType w:val="hybridMultilevel"/>
    <w:tmpl w:val="653635E2"/>
    <w:lvl w:ilvl="0" w:tplc="EDC40C80">
      <w:start w:val="2"/>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num>
  <w:num w:numId="2">
    <w:abstractNumId w:val="8"/>
  </w:num>
  <w:num w:numId="3">
    <w:abstractNumId w:val="22"/>
  </w:num>
  <w:num w:numId="4">
    <w:abstractNumId w:val="25"/>
  </w:num>
  <w:num w:numId="5">
    <w:abstractNumId w:val="11"/>
    <w:lvlOverride w:ilvl="0">
      <w:startOverride w:val="1"/>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9"/>
  </w:num>
  <w:num w:numId="15">
    <w:abstractNumId w:val="21"/>
  </w:num>
  <w:num w:numId="16">
    <w:abstractNumId w:val="12"/>
  </w:num>
  <w:num w:numId="17">
    <w:abstractNumId w:val="10"/>
  </w:num>
  <w:num w:numId="18">
    <w:abstractNumId w:val="26"/>
  </w:num>
  <w:num w:numId="19">
    <w:abstractNumId w:val="14"/>
  </w:num>
  <w:num w:numId="20">
    <w:abstractNumId w:val="19"/>
  </w:num>
  <w:num w:numId="21">
    <w:abstractNumId w:val="11"/>
  </w:num>
  <w:num w:numId="22">
    <w:abstractNumId w:val="1"/>
  </w:num>
  <w:num w:numId="23">
    <w:abstractNumId w:val="29"/>
  </w:num>
  <w:num w:numId="24">
    <w:abstractNumId w:val="15"/>
  </w:num>
  <w:num w:numId="25">
    <w:abstractNumId w:val="2"/>
    <w:lvlOverride w:ilvl="0">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lvlOverride w:ilvl="2"/>
    <w:lvlOverride w:ilvl="3"/>
    <w:lvlOverride w:ilvl="4"/>
    <w:lvlOverride w:ilvl="5"/>
    <w:lvlOverride w:ilvl="6"/>
    <w:lvlOverride w:ilvl="7"/>
    <w:lvlOverride w:ilvl="8"/>
  </w:num>
  <w:num w:numId="30">
    <w:abstractNumId w:val="20"/>
  </w:num>
  <w:num w:numId="3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3"/>
  </w:num>
  <w:num w:numId="3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0"/>
  </w:num>
  <w:num w:numId="37">
    <w:abstractNumId w:val="2"/>
  </w:num>
  <w:num w:numId="38">
    <w:abstractNumId w:val="3"/>
  </w:num>
  <w:num w:numId="39">
    <w:abstractNumId w:val="5"/>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DC"/>
    <w:rsid w:val="00025220"/>
    <w:rsid w:val="000A059F"/>
    <w:rsid w:val="00187795"/>
    <w:rsid w:val="00240F6F"/>
    <w:rsid w:val="002972E8"/>
    <w:rsid w:val="00306EDF"/>
    <w:rsid w:val="003A3D16"/>
    <w:rsid w:val="00441BCC"/>
    <w:rsid w:val="004E6119"/>
    <w:rsid w:val="00544051"/>
    <w:rsid w:val="00644556"/>
    <w:rsid w:val="00647C01"/>
    <w:rsid w:val="006602C9"/>
    <w:rsid w:val="00666AD2"/>
    <w:rsid w:val="00716232"/>
    <w:rsid w:val="0075716D"/>
    <w:rsid w:val="0079045F"/>
    <w:rsid w:val="007B240D"/>
    <w:rsid w:val="00867A1B"/>
    <w:rsid w:val="008C058C"/>
    <w:rsid w:val="009C11C7"/>
    <w:rsid w:val="009C5EDC"/>
    <w:rsid w:val="00AC44E4"/>
    <w:rsid w:val="00B46FA8"/>
    <w:rsid w:val="00C749B3"/>
    <w:rsid w:val="00C8366A"/>
    <w:rsid w:val="00CF4BC9"/>
    <w:rsid w:val="00E774E1"/>
    <w:rsid w:val="00E863C5"/>
    <w:rsid w:val="00EA4E97"/>
    <w:rsid w:val="00F02893"/>
    <w:rsid w:val="00F85562"/>
    <w:rsid w:val="00FA35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F3C9"/>
  <w15:chartTrackingRefBased/>
  <w15:docId w15:val="{171EA908-5182-473C-9FBE-14C41BFC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5EDC"/>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9C5EDC"/>
    <w:rPr>
      <w:vertAlign w:val="superscript"/>
    </w:rPr>
  </w:style>
  <w:style w:type="paragraph" w:styleId="Tytu">
    <w:name w:val="Title"/>
    <w:basedOn w:val="Normalny"/>
    <w:next w:val="Podtytu"/>
    <w:link w:val="TytuZnak"/>
    <w:qFormat/>
    <w:rsid w:val="009C5EDC"/>
    <w:pPr>
      <w:jc w:val="center"/>
    </w:pPr>
    <w:rPr>
      <w:b/>
      <w:bCs/>
      <w:sz w:val="24"/>
      <w:szCs w:val="24"/>
    </w:rPr>
  </w:style>
  <w:style w:type="character" w:customStyle="1" w:styleId="TytuZnak">
    <w:name w:val="Tytuł Znak"/>
    <w:basedOn w:val="Domylnaczcionkaakapitu"/>
    <w:link w:val="Tytu"/>
    <w:rsid w:val="009C5EDC"/>
    <w:rPr>
      <w:rFonts w:ascii="Times New Roman" w:eastAsia="Times New Roman" w:hAnsi="Times New Roman" w:cs="Times New Roman"/>
      <w:b/>
      <w:bCs/>
      <w:sz w:val="24"/>
      <w:szCs w:val="24"/>
      <w:lang w:eastAsia="ar-SA"/>
    </w:rPr>
  </w:style>
  <w:style w:type="paragraph" w:styleId="Tekstprzypisudolnego">
    <w:name w:val="footnote text"/>
    <w:basedOn w:val="Normalny"/>
    <w:link w:val="TekstprzypisudolnegoZnak"/>
    <w:rsid w:val="009C5EDC"/>
  </w:style>
  <w:style w:type="character" w:customStyle="1" w:styleId="TekstprzypisudolnegoZnak">
    <w:name w:val="Tekst przypisu dolnego Znak"/>
    <w:basedOn w:val="Domylnaczcionkaakapitu"/>
    <w:link w:val="Tekstprzypisudolnego"/>
    <w:rsid w:val="009C5EDC"/>
    <w:rPr>
      <w:rFonts w:ascii="Times New Roman" w:eastAsia="Times New Roman" w:hAnsi="Times New Roman" w:cs="Times New Roman"/>
      <w:sz w:val="20"/>
      <w:szCs w:val="20"/>
      <w:lang w:eastAsia="ar-SA"/>
    </w:rPr>
  </w:style>
  <w:style w:type="paragraph" w:styleId="Podtytu">
    <w:name w:val="Subtitle"/>
    <w:basedOn w:val="Normalny"/>
    <w:next w:val="Normalny"/>
    <w:link w:val="PodtytuZnak"/>
    <w:uiPriority w:val="11"/>
    <w:qFormat/>
    <w:rsid w:val="009C5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C5EDC"/>
    <w:rPr>
      <w:rFonts w:eastAsiaTheme="minorEastAsia"/>
      <w:color w:val="5A5A5A" w:themeColor="text1" w:themeTint="A5"/>
      <w:spacing w:val="15"/>
      <w:lang w:eastAsia="ar-SA"/>
    </w:rPr>
  </w:style>
  <w:style w:type="paragraph" w:styleId="Nagwek">
    <w:name w:val="header"/>
    <w:basedOn w:val="Normalny"/>
    <w:link w:val="NagwekZnak"/>
    <w:uiPriority w:val="99"/>
    <w:unhideWhenUsed/>
    <w:rsid w:val="00F85562"/>
    <w:pPr>
      <w:tabs>
        <w:tab w:val="center" w:pos="4536"/>
        <w:tab w:val="right" w:pos="9072"/>
      </w:tabs>
    </w:pPr>
  </w:style>
  <w:style w:type="character" w:customStyle="1" w:styleId="NagwekZnak">
    <w:name w:val="Nagłówek Znak"/>
    <w:basedOn w:val="Domylnaczcionkaakapitu"/>
    <w:link w:val="Nagwek"/>
    <w:uiPriority w:val="99"/>
    <w:rsid w:val="00F8556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85562"/>
    <w:pPr>
      <w:tabs>
        <w:tab w:val="center" w:pos="4536"/>
        <w:tab w:val="right" w:pos="9072"/>
      </w:tabs>
    </w:pPr>
  </w:style>
  <w:style w:type="character" w:customStyle="1" w:styleId="StopkaZnak">
    <w:name w:val="Stopka Znak"/>
    <w:basedOn w:val="Domylnaczcionkaakapitu"/>
    <w:link w:val="Stopka"/>
    <w:uiPriority w:val="99"/>
    <w:rsid w:val="00F85562"/>
    <w:rPr>
      <w:rFonts w:ascii="Times New Roman" w:eastAsia="Times New Roman" w:hAnsi="Times New Roman" w:cs="Times New Roman"/>
      <w:sz w:val="20"/>
      <w:szCs w:val="20"/>
      <w:lang w:eastAsia="ar-SA"/>
    </w:rPr>
  </w:style>
  <w:style w:type="paragraph" w:styleId="Tekstpodstawowy">
    <w:name w:val="Body Text"/>
    <w:basedOn w:val="Normalny"/>
    <w:link w:val="TekstpodstawowyZnak"/>
    <w:semiHidden/>
    <w:unhideWhenUsed/>
    <w:rsid w:val="00AC44E4"/>
    <w:rPr>
      <w:sz w:val="24"/>
    </w:rPr>
  </w:style>
  <w:style w:type="character" w:customStyle="1" w:styleId="TekstpodstawowyZnak">
    <w:name w:val="Tekst podstawowy Znak"/>
    <w:basedOn w:val="Domylnaczcionkaakapitu"/>
    <w:link w:val="Tekstpodstawowy"/>
    <w:semiHidden/>
    <w:rsid w:val="00AC44E4"/>
    <w:rPr>
      <w:rFonts w:ascii="Times New Roman" w:eastAsia="Times New Roman" w:hAnsi="Times New Roman" w:cs="Times New Roman"/>
      <w:sz w:val="24"/>
      <w:szCs w:val="20"/>
      <w:lang w:eastAsia="ar-SA"/>
    </w:rPr>
  </w:style>
  <w:style w:type="paragraph" w:styleId="Akapitzlist">
    <w:name w:val="List Paragraph"/>
    <w:basedOn w:val="Normalny"/>
    <w:uiPriority w:val="34"/>
    <w:qFormat/>
    <w:rsid w:val="004E61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2672">
      <w:bodyDiv w:val="1"/>
      <w:marLeft w:val="0"/>
      <w:marRight w:val="0"/>
      <w:marTop w:val="0"/>
      <w:marBottom w:val="0"/>
      <w:divBdr>
        <w:top w:val="none" w:sz="0" w:space="0" w:color="auto"/>
        <w:left w:val="none" w:sz="0" w:space="0" w:color="auto"/>
        <w:bottom w:val="none" w:sz="0" w:space="0" w:color="auto"/>
        <w:right w:val="none" w:sz="0" w:space="0" w:color="auto"/>
      </w:divBdr>
    </w:div>
    <w:div w:id="927424274">
      <w:bodyDiv w:val="1"/>
      <w:marLeft w:val="0"/>
      <w:marRight w:val="0"/>
      <w:marTop w:val="0"/>
      <w:marBottom w:val="0"/>
      <w:divBdr>
        <w:top w:val="none" w:sz="0" w:space="0" w:color="auto"/>
        <w:left w:val="none" w:sz="0" w:space="0" w:color="auto"/>
        <w:bottom w:val="none" w:sz="0" w:space="0" w:color="auto"/>
        <w:right w:val="none" w:sz="0" w:space="0" w:color="auto"/>
      </w:divBdr>
    </w:div>
    <w:div w:id="1449198431">
      <w:bodyDiv w:val="1"/>
      <w:marLeft w:val="0"/>
      <w:marRight w:val="0"/>
      <w:marTop w:val="0"/>
      <w:marBottom w:val="0"/>
      <w:divBdr>
        <w:top w:val="none" w:sz="0" w:space="0" w:color="auto"/>
        <w:left w:val="none" w:sz="0" w:space="0" w:color="auto"/>
        <w:bottom w:val="none" w:sz="0" w:space="0" w:color="auto"/>
        <w:right w:val="none" w:sz="0" w:space="0" w:color="auto"/>
      </w:divBdr>
    </w:div>
    <w:div w:id="157516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9</Pages>
  <Words>3748</Words>
  <Characters>22492</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Iwona  Ściślewska</cp:lastModifiedBy>
  <cp:revision>11</cp:revision>
  <dcterms:created xsi:type="dcterms:W3CDTF">2021-03-10T11:52:00Z</dcterms:created>
  <dcterms:modified xsi:type="dcterms:W3CDTF">2021-06-24T07:57:00Z</dcterms:modified>
</cp:coreProperties>
</file>